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drawing>
                <wp:anchor distT="0" distB="0" distL="114300" distR="114300" simplePos="0" relativeHeight="251661312"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3"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9"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4"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730A4" w:rsidRDefault="00B730A4" w:rsidP="00377F4A">
      <w:pPr>
        <w:spacing w:after="0" w:line="240" w:lineRule="auto"/>
        <w:ind w:firstLine="12"/>
        <w:jc w:val="right"/>
        <w:rPr>
          <w:rFonts w:ascii="Times New Roman" w:eastAsia="Times New Roman" w:hAnsi="Times New Roman" w:cs="Times New Roman"/>
          <w:b/>
          <w:sz w:val="24"/>
          <w:szCs w:val="24"/>
        </w:rPr>
      </w:pPr>
    </w:p>
    <w:p w:rsidR="00907CB6" w:rsidRPr="00907CB6" w:rsidRDefault="00907CB6" w:rsidP="00377F4A">
      <w:pPr>
        <w:spacing w:after="0" w:line="240" w:lineRule="auto"/>
        <w:ind w:firstLine="12"/>
        <w:jc w:val="right"/>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ПРИЛОЖЕНИЕ № 1</w:t>
      </w:r>
    </w:p>
    <w:p w:rsidR="00907CB6" w:rsidRPr="00907CB6" w:rsidRDefault="00907CB6" w:rsidP="00377F4A">
      <w:pPr>
        <w:widowControl w:val="0"/>
        <w:spacing w:after="0" w:line="240" w:lineRule="auto"/>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 xml:space="preserve">ДО </w:t>
      </w:r>
    </w:p>
    <w:p w:rsidR="00907CB6" w:rsidRPr="00907CB6" w:rsidRDefault="00907CB6" w:rsidP="00377F4A">
      <w:pPr>
        <w:spacing w:after="0" w:line="240" w:lineRule="auto"/>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ОБЩИНА НОВИ ПАЗАР</w:t>
      </w:r>
    </w:p>
    <w:p w:rsidR="00907CB6" w:rsidRPr="00907CB6" w:rsidRDefault="00907CB6" w:rsidP="00377F4A">
      <w:pPr>
        <w:spacing w:after="0" w:line="240" w:lineRule="auto"/>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УЛ. „ВАСИЛ ЛЕВСКИ“ 3</w:t>
      </w:r>
    </w:p>
    <w:p w:rsidR="00907CB6" w:rsidRPr="00907CB6" w:rsidRDefault="00907CB6" w:rsidP="00377F4A">
      <w:pPr>
        <w:pStyle w:val="5"/>
        <w:numPr>
          <w:ilvl w:val="0"/>
          <w:numId w:val="0"/>
        </w:numPr>
        <w:spacing w:after="0"/>
        <w:ind w:left="2124" w:right="70" w:firstLine="708"/>
        <w:rPr>
          <w:rFonts w:ascii="Times New Roman" w:hAnsi="Times New Roman" w:cs="Times New Roman"/>
          <w:i w:val="0"/>
          <w:iCs w:val="0"/>
          <w:sz w:val="24"/>
          <w:szCs w:val="24"/>
        </w:rPr>
      </w:pPr>
      <w:r w:rsidRPr="00907CB6">
        <w:rPr>
          <w:rFonts w:ascii="Times New Roman" w:hAnsi="Times New Roman" w:cs="Times New Roman"/>
          <w:i w:val="0"/>
          <w:iCs w:val="0"/>
          <w:sz w:val="24"/>
          <w:szCs w:val="24"/>
        </w:rPr>
        <w:t>ПРЕДСТАВЯНЕ НА УЧАСТНИКА</w:t>
      </w:r>
    </w:p>
    <w:p w:rsidR="00907CB6" w:rsidRPr="00907CB6" w:rsidRDefault="00907CB6" w:rsidP="00984FE6">
      <w:pPr>
        <w:spacing w:after="0" w:line="240" w:lineRule="auto"/>
        <w:ind w:right="70" w:firstLine="567"/>
        <w:jc w:val="center"/>
        <w:rPr>
          <w:rFonts w:ascii="Times New Roman" w:hAnsi="Times New Roman" w:cs="Times New Roman"/>
          <w:sz w:val="24"/>
          <w:szCs w:val="24"/>
        </w:rPr>
      </w:pPr>
      <w:r w:rsidRPr="00907CB6">
        <w:rPr>
          <w:rFonts w:ascii="Times New Roman" w:hAnsi="Times New Roman" w:cs="Times New Roman"/>
          <w:sz w:val="24"/>
          <w:szCs w:val="24"/>
        </w:rPr>
        <w:t>за участие в</w:t>
      </w:r>
      <w:r w:rsidR="00B17D5C">
        <w:rPr>
          <w:rFonts w:ascii="Times New Roman" w:hAnsi="Times New Roman" w:cs="Times New Roman"/>
          <w:sz w:val="24"/>
          <w:szCs w:val="24"/>
        </w:rPr>
        <w:t>ъв</w:t>
      </w:r>
      <w:r w:rsidR="00935451">
        <w:rPr>
          <w:rFonts w:ascii="Times New Roman" w:hAnsi="Times New Roman" w:cs="Times New Roman"/>
          <w:sz w:val="24"/>
          <w:szCs w:val="24"/>
        </w:rPr>
        <w:t xml:space="preserve"> </w:t>
      </w:r>
      <w:r w:rsidR="00B17D5C" w:rsidRPr="00B17D5C">
        <w:rPr>
          <w:rFonts w:ascii="Times New Roman" w:hAnsi="Times New Roman" w:cs="Times New Roman"/>
          <w:sz w:val="24"/>
          <w:szCs w:val="24"/>
        </w:rPr>
        <w:t xml:space="preserve">вътрешен конкурентен избор за определяне на изпълнител </w:t>
      </w:r>
      <w:r w:rsidRPr="00907CB6">
        <w:rPr>
          <w:rFonts w:ascii="Times New Roman" w:hAnsi="Times New Roman" w:cs="Times New Roman"/>
          <w:sz w:val="24"/>
          <w:szCs w:val="24"/>
        </w:rPr>
        <w:t>с предмет:</w:t>
      </w:r>
    </w:p>
    <w:p w:rsidR="00907CB6" w:rsidRPr="00907CB6" w:rsidRDefault="00907CB6" w:rsidP="00984FE6">
      <w:pPr>
        <w:tabs>
          <w:tab w:val="left" w:pos="-600"/>
          <w:tab w:val="left" w:pos="0"/>
        </w:tabs>
        <w:spacing w:after="0" w:line="240" w:lineRule="auto"/>
        <w:ind w:firstLine="567"/>
        <w:jc w:val="center"/>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val="ru-RU" w:eastAsia="bg-BG"/>
        </w:rPr>
        <w:t xml:space="preserve">…….. </w:t>
      </w:r>
      <w:r w:rsidRPr="00907CB6">
        <w:rPr>
          <w:rFonts w:ascii="Times New Roman" w:eastAsia="Times New Roman" w:hAnsi="Times New Roman" w:cs="Times New Roman"/>
          <w:i/>
          <w:sz w:val="24"/>
          <w:szCs w:val="24"/>
          <w:lang w:val="ru-RU" w:eastAsia="bg-BG"/>
        </w:rPr>
        <w:t>(посочва се наименованието на обществената</w:t>
      </w:r>
      <w:r w:rsidR="00377F4A">
        <w:rPr>
          <w:rFonts w:ascii="Times New Roman" w:eastAsia="Times New Roman" w:hAnsi="Times New Roman" w:cs="Times New Roman"/>
          <w:i/>
          <w:sz w:val="24"/>
          <w:szCs w:val="24"/>
          <w:lang w:val="ru-RU" w:eastAsia="bg-BG"/>
        </w:rPr>
        <w:t xml:space="preserve"> </w:t>
      </w:r>
      <w:r w:rsidRPr="00907CB6">
        <w:rPr>
          <w:rFonts w:ascii="Times New Roman" w:eastAsia="Times New Roman" w:hAnsi="Times New Roman" w:cs="Times New Roman"/>
          <w:i/>
          <w:sz w:val="24"/>
          <w:szCs w:val="24"/>
          <w:lang w:val="ru-RU" w:eastAsia="bg-BG"/>
        </w:rPr>
        <w:t>поръчка)</w:t>
      </w:r>
    </w:p>
    <w:p w:rsidR="00B17D5C" w:rsidRDefault="00B17D5C" w:rsidP="00377F4A">
      <w:pPr>
        <w:pStyle w:val="CharCharChar2"/>
        <w:ind w:firstLine="567"/>
        <w:jc w:val="both"/>
        <w:rPr>
          <w:rFonts w:ascii="Times New Roman" w:hAnsi="Times New Roman" w:cs="Times New Roman"/>
          <w:lang w:val="bg-BG"/>
        </w:rPr>
      </w:pPr>
    </w:p>
    <w:p w:rsidR="00907CB6" w:rsidRDefault="00907CB6" w:rsidP="00377F4A">
      <w:pPr>
        <w:pStyle w:val="CharCharChar2"/>
        <w:ind w:firstLine="567"/>
        <w:jc w:val="both"/>
        <w:rPr>
          <w:rFonts w:ascii="Times New Roman" w:hAnsi="Times New Roman" w:cs="Times New Roman"/>
          <w:lang w:val="bg-BG"/>
        </w:rPr>
      </w:pPr>
      <w:r w:rsidRPr="00907CB6">
        <w:rPr>
          <w:rFonts w:ascii="Times New Roman" w:hAnsi="Times New Roman" w:cs="Times New Roman"/>
          <w:lang w:val="bg-BG"/>
        </w:rPr>
        <w:t>[</w:t>
      </w:r>
      <w:r w:rsidRPr="00907CB6">
        <w:rPr>
          <w:rFonts w:ascii="Times New Roman" w:hAnsi="Times New Roman" w:cs="Times New Roman"/>
          <w:i/>
          <w:iCs/>
          <w:lang w:val="bg-BG"/>
        </w:rPr>
        <w:t>наименование на участника</w:t>
      </w:r>
      <w:r w:rsidRPr="00907CB6">
        <w:rPr>
          <w:rFonts w:ascii="Times New Roman" w:hAnsi="Times New Roman" w:cs="Times New Roman"/>
          <w:lang w:val="bg-BG"/>
        </w:rPr>
        <w:t>]</w:t>
      </w:r>
      <w:r w:rsidRPr="00907CB6">
        <w:rPr>
          <w:rFonts w:ascii="Times New Roman" w:hAnsi="Times New Roman" w:cs="Times New Roman"/>
          <w:b/>
          <w:bCs/>
          <w:lang w:val="bg-BG"/>
        </w:rPr>
        <w:t>,</w:t>
      </w:r>
      <w:r w:rsidR="00377F4A">
        <w:rPr>
          <w:rFonts w:ascii="Times New Roman" w:hAnsi="Times New Roman" w:cs="Times New Roman"/>
          <w:b/>
          <w:bCs/>
          <w:lang w:val="bg-BG"/>
        </w:rPr>
        <w:t xml:space="preserve"> </w:t>
      </w:r>
      <w:r w:rsidR="00377F4A">
        <w:rPr>
          <w:rFonts w:ascii="Times New Roman" w:hAnsi="Times New Roman" w:cs="Times New Roman"/>
          <w:lang w:val="bg-BG"/>
        </w:rPr>
        <w:t xml:space="preserve">с </w:t>
      </w:r>
      <w:r w:rsidRPr="00907CB6">
        <w:rPr>
          <w:rFonts w:ascii="Times New Roman" w:hAnsi="Times New Roman" w:cs="Times New Roman"/>
          <w:lang w:val="bg-BG"/>
        </w:rPr>
        <w:t>БУЛСТАТ/ЕИК/Номер на регистрация в съответната държава […], регистрирано в […] с данни по регистрацията: […], регистрация по ДДС: […], със седалище […] и адрес на управление […],</w:t>
      </w:r>
      <w:r w:rsidR="00377F4A">
        <w:rPr>
          <w:rFonts w:ascii="Times New Roman" w:hAnsi="Times New Roman" w:cs="Times New Roman"/>
          <w:lang w:val="bg-BG"/>
        </w:rPr>
        <w:t xml:space="preserve"> </w:t>
      </w:r>
      <w:r w:rsidRPr="00907CB6">
        <w:rPr>
          <w:rFonts w:ascii="Times New Roman" w:hAnsi="Times New Roman" w:cs="Times New Roman"/>
          <w:lang w:val="bg-BG"/>
        </w:rPr>
        <w:t>адрес за кореспонденция: […], телефон за контакт […], факс […], електронна поща […]</w:t>
      </w:r>
      <w:r w:rsidR="00377F4A">
        <w:rPr>
          <w:rFonts w:ascii="Times New Roman" w:hAnsi="Times New Roman" w:cs="Times New Roman"/>
          <w:lang w:val="bg-BG"/>
        </w:rPr>
        <w:t xml:space="preserve">, </w:t>
      </w:r>
      <w:r w:rsidRPr="00907CB6">
        <w:rPr>
          <w:rFonts w:ascii="Times New Roman" w:hAnsi="Times New Roman" w:cs="Times New Roman"/>
          <w:lang w:val="bg-BG"/>
        </w:rPr>
        <w:t>банкова сметка: […]</w:t>
      </w:r>
      <w:r w:rsidR="00377F4A">
        <w:rPr>
          <w:rFonts w:ascii="Times New Roman" w:hAnsi="Times New Roman" w:cs="Times New Roman"/>
          <w:lang w:val="bg-BG"/>
        </w:rPr>
        <w:t xml:space="preserve">, </w:t>
      </w:r>
      <w:r w:rsidRPr="00907CB6">
        <w:rPr>
          <w:rFonts w:ascii="Times New Roman" w:hAnsi="Times New Roman" w:cs="Times New Roman"/>
          <w:lang w:val="bg-BG"/>
        </w:rPr>
        <w:t>представлявано от [</w:t>
      </w:r>
      <w:r w:rsidRPr="00907CB6">
        <w:rPr>
          <w:rFonts w:ascii="Times New Roman" w:hAnsi="Times New Roman" w:cs="Times New Roman"/>
          <w:i/>
          <w:iCs/>
          <w:lang w:val="bg-BG"/>
        </w:rPr>
        <w:t>трите имена</w:t>
      </w:r>
      <w:r w:rsidRPr="00907CB6">
        <w:rPr>
          <w:rFonts w:ascii="Times New Roman" w:hAnsi="Times New Roman" w:cs="Times New Roman"/>
          <w:lang w:val="bg-BG"/>
        </w:rPr>
        <w:t>] в качеството на [</w:t>
      </w:r>
      <w:r w:rsidRPr="00907CB6">
        <w:rPr>
          <w:rFonts w:ascii="Times New Roman" w:hAnsi="Times New Roman" w:cs="Times New Roman"/>
          <w:i/>
          <w:iCs/>
          <w:lang w:val="bg-BG"/>
        </w:rPr>
        <w:t>длъжност, или друго качество</w:t>
      </w:r>
      <w:r w:rsidRPr="00907CB6">
        <w:rPr>
          <w:rFonts w:ascii="Times New Roman" w:hAnsi="Times New Roman" w:cs="Times New Roman"/>
          <w:lang w:val="bg-BG"/>
        </w:rPr>
        <w:t>]</w:t>
      </w:r>
    </w:p>
    <w:p w:rsidR="00377F4A" w:rsidRPr="00907CB6" w:rsidRDefault="00377F4A" w:rsidP="00377F4A">
      <w:pPr>
        <w:pStyle w:val="CharCharChar2"/>
        <w:ind w:firstLine="567"/>
        <w:jc w:val="both"/>
        <w:rPr>
          <w:rFonts w:ascii="Times New Roman" w:hAnsi="Times New Roman" w:cs="Times New Roman"/>
          <w:lang w:val="bg-BG"/>
        </w:rPr>
      </w:pPr>
    </w:p>
    <w:p w:rsidR="00907CB6" w:rsidRPr="00907CB6" w:rsidRDefault="00907CB6" w:rsidP="00377F4A">
      <w:pPr>
        <w:spacing w:after="0" w:line="240" w:lineRule="auto"/>
        <w:ind w:firstLine="567"/>
        <w:jc w:val="both"/>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eastAsia="bg-BG"/>
        </w:rPr>
        <w:t>УВАЖАЕМИ ГОСПОЖИ/ГОСПОДА,</w:t>
      </w:r>
    </w:p>
    <w:p w:rsidR="00907CB6" w:rsidRPr="00907CB6" w:rsidRDefault="00907CB6" w:rsidP="00377F4A">
      <w:pPr>
        <w:pStyle w:val="a9"/>
        <w:tabs>
          <w:tab w:val="left" w:pos="-600"/>
          <w:tab w:val="left" w:pos="0"/>
        </w:tabs>
        <w:spacing w:after="0"/>
        <w:ind w:firstLine="567"/>
        <w:jc w:val="both"/>
        <w:rPr>
          <w:rFonts w:eastAsia="Times New Roman"/>
          <w:b/>
          <w:lang w:eastAsia="bg-BG"/>
        </w:rPr>
      </w:pPr>
      <w:r w:rsidRPr="00907CB6">
        <w:rPr>
          <w:bCs/>
        </w:rPr>
        <w:t>1.Заяв</w:t>
      </w:r>
      <w:r w:rsidR="00B17D5C">
        <w:rPr>
          <w:bCs/>
        </w:rPr>
        <w:t xml:space="preserve">яваме, че желаем да участваме в провеждания от Вас </w:t>
      </w:r>
      <w:r w:rsidR="00B17D5C" w:rsidRPr="00B17D5C">
        <w:t xml:space="preserve">вътрешен конкурентен избор за определяне на изпълнител </w:t>
      </w:r>
      <w:r w:rsidRPr="00907CB6">
        <w:rPr>
          <w:bCs/>
        </w:rPr>
        <w:t xml:space="preserve">по Закона за обществените поръчки (ЗОП) за сключване на </w:t>
      </w:r>
      <w:r w:rsidR="00B17D5C">
        <w:rPr>
          <w:bCs/>
        </w:rPr>
        <w:t xml:space="preserve">договор въз основа </w:t>
      </w:r>
      <w:r w:rsidR="00984FE6">
        <w:rPr>
          <w:bCs/>
        </w:rPr>
        <w:t xml:space="preserve">на </w:t>
      </w:r>
      <w:r w:rsidR="00B17D5C">
        <w:rPr>
          <w:bCs/>
        </w:rPr>
        <w:t xml:space="preserve">сключено </w:t>
      </w:r>
      <w:r w:rsidRPr="00907CB6">
        <w:rPr>
          <w:bCs/>
        </w:rPr>
        <w:t xml:space="preserve">рамково споразумение с предмет: </w:t>
      </w:r>
      <w:r w:rsidRPr="00907CB6">
        <w:rPr>
          <w:rFonts w:eastAsia="Times New Roman"/>
          <w:b/>
          <w:lang w:val="ru-RU" w:eastAsia="bg-BG"/>
        </w:rPr>
        <w:t xml:space="preserve">…….. </w:t>
      </w:r>
      <w:r w:rsidRPr="00907CB6">
        <w:rPr>
          <w:rFonts w:eastAsia="Times New Roman"/>
          <w:i/>
          <w:lang w:val="ru-RU" w:eastAsia="bg-BG"/>
        </w:rPr>
        <w:t>(посочва се наименованието на обществената</w:t>
      </w:r>
      <w:r w:rsidR="00935451">
        <w:rPr>
          <w:rFonts w:eastAsia="Times New Roman"/>
          <w:i/>
          <w:lang w:val="ru-RU" w:eastAsia="bg-BG"/>
        </w:rPr>
        <w:t xml:space="preserve"> </w:t>
      </w:r>
      <w:r w:rsidRPr="00907CB6">
        <w:rPr>
          <w:rFonts w:eastAsia="Times New Roman"/>
          <w:i/>
          <w:lang w:val="ru-RU" w:eastAsia="bg-BG"/>
        </w:rPr>
        <w:t>поръчка)</w:t>
      </w:r>
      <w:r w:rsidRPr="00907CB6">
        <w:rPr>
          <w:rFonts w:eastAsia="Times New Roman"/>
          <w:lang w:val="ru-RU" w:eastAsia="bg-BG"/>
        </w:rPr>
        <w:t>,</w:t>
      </w:r>
      <w:r w:rsidRPr="00907CB6">
        <w:rPr>
          <w:bCs/>
        </w:rPr>
        <w:t xml:space="preserve"> като подаваме оферта при условията, обявени в документацията за участие и приети от нас.</w:t>
      </w:r>
    </w:p>
    <w:p w:rsidR="00907CB6" w:rsidRPr="00907CB6" w:rsidRDefault="00907CB6" w:rsidP="00377F4A">
      <w:pPr>
        <w:spacing w:after="0" w:line="240" w:lineRule="auto"/>
        <w:ind w:right="70" w:firstLine="567"/>
        <w:jc w:val="both"/>
        <w:rPr>
          <w:rFonts w:ascii="Times New Roman" w:hAnsi="Times New Roman" w:cs="Times New Roman"/>
          <w:bCs/>
          <w:sz w:val="24"/>
          <w:szCs w:val="24"/>
        </w:rPr>
      </w:pPr>
      <w:r w:rsidRPr="00907CB6">
        <w:rPr>
          <w:rFonts w:ascii="Times New Roman" w:hAnsi="Times New Roman" w:cs="Times New Roman"/>
          <w:bCs/>
          <w:sz w:val="24"/>
          <w:szCs w:val="24"/>
        </w:rPr>
        <w:t xml:space="preserve">2. Задължаваме се да спазваме всички условия на възложителя, посочени в </w:t>
      </w:r>
      <w:r w:rsidRPr="00BE4226">
        <w:rPr>
          <w:rFonts w:ascii="Times New Roman" w:hAnsi="Times New Roman" w:cs="Times New Roman"/>
          <w:bCs/>
          <w:sz w:val="24"/>
          <w:szCs w:val="24"/>
        </w:rPr>
        <w:t>документацията за участие,</w:t>
      </w:r>
      <w:r w:rsidRPr="00907CB6">
        <w:rPr>
          <w:rFonts w:ascii="Times New Roman" w:hAnsi="Times New Roman" w:cs="Times New Roman"/>
          <w:bCs/>
          <w:sz w:val="24"/>
          <w:szCs w:val="24"/>
        </w:rPr>
        <w:t xml:space="preserve"> които се отнасят до изпълнението на поръчката, в случай че същата ни бъде възложена.</w:t>
      </w:r>
    </w:p>
    <w:p w:rsidR="00907CB6" w:rsidRPr="00907CB6" w:rsidRDefault="00907CB6" w:rsidP="00377F4A">
      <w:pPr>
        <w:spacing w:after="0" w:line="240" w:lineRule="auto"/>
        <w:ind w:firstLine="567"/>
        <w:jc w:val="both"/>
        <w:rPr>
          <w:rFonts w:ascii="Times New Roman" w:hAnsi="Times New Roman" w:cs="Times New Roman"/>
          <w:sz w:val="24"/>
          <w:szCs w:val="24"/>
        </w:rPr>
      </w:pPr>
      <w:r w:rsidRPr="00907CB6">
        <w:rPr>
          <w:rFonts w:ascii="Times New Roman" w:hAnsi="Times New Roman" w:cs="Times New Roman"/>
          <w:sz w:val="24"/>
          <w:szCs w:val="24"/>
        </w:rPr>
        <w:t>3. Декларираме, че сме получили документацията за участие и сме запознати с указанията и условията за участие в обявената от Вас процедура, изискванията на ЗОП и ППЗОП. Съгласни сме с поставените от Вас условия и ги приемаме без възражения.</w:t>
      </w:r>
    </w:p>
    <w:p w:rsidR="00907CB6" w:rsidRPr="00907CB6" w:rsidRDefault="00907CB6" w:rsidP="00377F4A">
      <w:pPr>
        <w:spacing w:after="0" w:line="240" w:lineRule="auto"/>
        <w:ind w:firstLine="567"/>
        <w:jc w:val="both"/>
        <w:rPr>
          <w:rFonts w:ascii="Times New Roman" w:hAnsi="Times New Roman" w:cs="Times New Roman"/>
          <w:sz w:val="24"/>
          <w:szCs w:val="24"/>
        </w:rPr>
      </w:pPr>
      <w:r w:rsidRPr="00907CB6">
        <w:rPr>
          <w:rFonts w:ascii="Times New Roman" w:hAnsi="Times New Roman" w:cs="Times New Roman"/>
          <w:sz w:val="24"/>
          <w:szCs w:val="24"/>
        </w:rPr>
        <w:t xml:space="preserve">4.Ние сме съгласни да се придържаме към това предложение за срок от </w:t>
      </w:r>
      <w:r w:rsidR="00B17D5C">
        <w:rPr>
          <w:rFonts w:ascii="Times New Roman" w:hAnsi="Times New Roman" w:cs="Times New Roman"/>
          <w:sz w:val="24"/>
          <w:szCs w:val="24"/>
        </w:rPr>
        <w:t>3</w:t>
      </w:r>
      <w:r w:rsidRPr="00907CB6">
        <w:rPr>
          <w:rFonts w:ascii="Times New Roman" w:hAnsi="Times New Roman" w:cs="Times New Roman"/>
          <w:sz w:val="24"/>
          <w:szCs w:val="24"/>
        </w:rPr>
        <w:t xml:space="preserve"> (</w:t>
      </w:r>
      <w:r w:rsidR="00B17D5C">
        <w:rPr>
          <w:rFonts w:ascii="Times New Roman" w:hAnsi="Times New Roman" w:cs="Times New Roman"/>
          <w:sz w:val="24"/>
          <w:szCs w:val="24"/>
        </w:rPr>
        <w:t>три</w:t>
      </w:r>
      <w:r w:rsidRPr="00907CB6">
        <w:rPr>
          <w:rFonts w:ascii="Times New Roman" w:hAnsi="Times New Roman" w:cs="Times New Roman"/>
          <w:sz w:val="24"/>
          <w:szCs w:val="24"/>
        </w:rPr>
        <w:t xml:space="preserve">) </w:t>
      </w:r>
      <w:r w:rsidR="00B17D5C">
        <w:rPr>
          <w:rFonts w:ascii="Times New Roman" w:hAnsi="Times New Roman" w:cs="Times New Roman"/>
          <w:sz w:val="24"/>
          <w:szCs w:val="24"/>
        </w:rPr>
        <w:t>месеца</w:t>
      </w:r>
      <w:r w:rsidRPr="00907CB6">
        <w:rPr>
          <w:rFonts w:ascii="Times New Roman" w:hAnsi="Times New Roman" w:cs="Times New Roman"/>
          <w:sz w:val="24"/>
          <w:szCs w:val="24"/>
        </w:rPr>
        <w:t>, считано от крайния срок за подаване на оферти.</w:t>
      </w:r>
    </w:p>
    <w:p w:rsidR="00907CB6" w:rsidRPr="00907CB6" w:rsidRDefault="00907CB6" w:rsidP="00377F4A">
      <w:pPr>
        <w:spacing w:after="0" w:line="240" w:lineRule="auto"/>
        <w:ind w:firstLine="567"/>
        <w:jc w:val="both"/>
        <w:rPr>
          <w:rFonts w:ascii="Times New Roman" w:hAnsi="Times New Roman" w:cs="Times New Roman"/>
          <w:sz w:val="24"/>
          <w:szCs w:val="24"/>
        </w:rPr>
      </w:pPr>
      <w:r w:rsidRPr="00907CB6">
        <w:rPr>
          <w:rFonts w:ascii="Times New Roman" w:hAnsi="Times New Roman" w:cs="Times New Roman"/>
          <w:sz w:val="24"/>
          <w:szCs w:val="24"/>
        </w:rPr>
        <w:t>5.Ще изпълним поръчката в съответствие с приложените към настоящата оферта и неразделна част от нея "Техническо предложение" и "Ценово предложение".</w:t>
      </w:r>
    </w:p>
    <w:p w:rsidR="00907CB6" w:rsidRPr="00907CB6" w:rsidRDefault="00907CB6" w:rsidP="00377F4A">
      <w:pPr>
        <w:spacing w:after="0" w:line="240" w:lineRule="auto"/>
        <w:ind w:firstLine="567"/>
        <w:jc w:val="both"/>
        <w:rPr>
          <w:rFonts w:ascii="Times New Roman" w:hAnsi="Times New Roman" w:cs="Times New Roman"/>
          <w:sz w:val="24"/>
          <w:szCs w:val="24"/>
        </w:rPr>
      </w:pPr>
      <w:r w:rsidRPr="00907CB6">
        <w:rPr>
          <w:rFonts w:ascii="Times New Roman" w:hAnsi="Times New Roman" w:cs="Times New Roman"/>
          <w:sz w:val="24"/>
          <w:szCs w:val="24"/>
        </w:rPr>
        <w:t xml:space="preserve">6.Приемаме, в случай че нашето предложение бъде прието и бъдем определени за изпълнител, при сключването на договора да представим гаранция за изпълнение в размер и форма, съгласно изискванията на </w:t>
      </w:r>
      <w:r w:rsidR="00F9094E">
        <w:rPr>
          <w:rFonts w:ascii="Times New Roman" w:hAnsi="Times New Roman" w:cs="Times New Roman"/>
          <w:sz w:val="24"/>
          <w:szCs w:val="24"/>
        </w:rPr>
        <w:t>поканата</w:t>
      </w:r>
      <w:r w:rsidRPr="00907CB6">
        <w:rPr>
          <w:rFonts w:ascii="Times New Roman" w:hAnsi="Times New Roman" w:cs="Times New Roman"/>
          <w:sz w:val="24"/>
          <w:szCs w:val="24"/>
        </w:rPr>
        <w:t xml:space="preserve"> за участие, с която ще гарантираме предстоящото изпълнение на задълженията си, в съответствие с договорените условия.</w:t>
      </w:r>
    </w:p>
    <w:p w:rsidR="00907CB6" w:rsidRPr="00907CB6" w:rsidRDefault="00BE4226" w:rsidP="00377F4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7.</w:t>
      </w:r>
      <w:r w:rsidR="00907CB6" w:rsidRPr="00907CB6">
        <w:rPr>
          <w:rFonts w:ascii="Times New Roman" w:hAnsi="Times New Roman" w:cs="Times New Roman"/>
          <w:sz w:val="24"/>
          <w:szCs w:val="24"/>
        </w:rPr>
        <w:t>Неразделна част от настоящата оферта са всички документи, описани в приложения списък</w:t>
      </w:r>
      <w:r>
        <w:rPr>
          <w:rFonts w:ascii="Times New Roman" w:hAnsi="Times New Roman" w:cs="Times New Roman"/>
          <w:sz w:val="24"/>
          <w:szCs w:val="24"/>
        </w:rPr>
        <w:t xml:space="preserve"> </w:t>
      </w:r>
      <w:r w:rsidR="00114063">
        <w:rPr>
          <w:rFonts w:ascii="Times New Roman" w:hAnsi="Times New Roman" w:cs="Times New Roman"/>
          <w:sz w:val="24"/>
          <w:szCs w:val="24"/>
        </w:rPr>
        <w:t>- опис на документите в свободен текст</w:t>
      </w:r>
      <w:r w:rsidR="00907CB6" w:rsidRPr="00907CB6">
        <w:rPr>
          <w:rFonts w:ascii="Times New Roman" w:hAnsi="Times New Roman" w:cs="Times New Roman"/>
          <w:sz w:val="24"/>
          <w:szCs w:val="24"/>
        </w:rPr>
        <w:t>.</w:t>
      </w:r>
    </w:p>
    <w:p w:rsidR="00545325" w:rsidRDefault="00545325" w:rsidP="00377F4A">
      <w:pPr>
        <w:spacing w:after="0" w:line="240" w:lineRule="auto"/>
        <w:rPr>
          <w:rFonts w:ascii="Times New Roman" w:hAnsi="Times New Roman" w:cs="Times New Roman"/>
          <w:sz w:val="24"/>
          <w:szCs w:val="24"/>
        </w:rPr>
      </w:pPr>
    </w:p>
    <w:p w:rsidR="00907CB6" w:rsidRPr="00907CB6" w:rsidRDefault="00907CB6" w:rsidP="00377F4A">
      <w:pPr>
        <w:spacing w:after="0" w:line="240" w:lineRule="auto"/>
        <w:rPr>
          <w:rFonts w:ascii="Times New Roman" w:hAnsi="Times New Roman" w:cs="Times New Roman"/>
          <w:b/>
          <w:bCs/>
          <w:color w:val="000000"/>
          <w:sz w:val="24"/>
          <w:szCs w:val="24"/>
          <w:u w:val="single"/>
        </w:rPr>
      </w:pPr>
      <w:r w:rsidRPr="00907CB6">
        <w:rPr>
          <w:rFonts w:ascii="Times New Roman" w:hAnsi="Times New Roman" w:cs="Times New Roman"/>
          <w:sz w:val="24"/>
          <w:szCs w:val="24"/>
        </w:rPr>
        <w:t>[дата]</w:t>
      </w:r>
      <w:r w:rsidRPr="00907CB6">
        <w:rPr>
          <w:rFonts w:ascii="Times New Roman" w:hAnsi="Times New Roman" w:cs="Times New Roman"/>
          <w:sz w:val="24"/>
          <w:szCs w:val="24"/>
        </w:rPr>
        <w:tab/>
      </w:r>
      <w:r w:rsidRPr="00907CB6">
        <w:rPr>
          <w:rFonts w:ascii="Times New Roman" w:hAnsi="Times New Roman" w:cs="Times New Roman"/>
          <w:sz w:val="24"/>
          <w:szCs w:val="24"/>
        </w:rPr>
        <w:tab/>
      </w:r>
      <w:r w:rsidRPr="00907CB6">
        <w:rPr>
          <w:rFonts w:ascii="Times New Roman" w:hAnsi="Times New Roman" w:cs="Times New Roman"/>
          <w:sz w:val="24"/>
          <w:szCs w:val="24"/>
        </w:rPr>
        <w:tab/>
      </w:r>
      <w:r w:rsidRPr="00907CB6">
        <w:rPr>
          <w:rFonts w:ascii="Times New Roman" w:hAnsi="Times New Roman" w:cs="Times New Roman"/>
          <w:sz w:val="24"/>
          <w:szCs w:val="24"/>
        </w:rPr>
        <w:tab/>
      </w:r>
      <w:r w:rsidRPr="00907CB6">
        <w:rPr>
          <w:rFonts w:ascii="Times New Roman" w:hAnsi="Times New Roman" w:cs="Times New Roman"/>
          <w:sz w:val="24"/>
          <w:szCs w:val="24"/>
        </w:rPr>
        <w:tab/>
      </w:r>
      <w:r w:rsidRPr="00907CB6">
        <w:rPr>
          <w:rFonts w:ascii="Times New Roman" w:hAnsi="Times New Roman" w:cs="Times New Roman"/>
          <w:sz w:val="24"/>
          <w:szCs w:val="24"/>
        </w:rPr>
        <w:tab/>
      </w:r>
      <w:r w:rsidRPr="00907CB6">
        <w:rPr>
          <w:rFonts w:ascii="Times New Roman" w:hAnsi="Times New Roman" w:cs="Times New Roman"/>
          <w:b/>
          <w:bCs/>
          <w:color w:val="000000"/>
          <w:sz w:val="24"/>
          <w:szCs w:val="24"/>
          <w:u w:val="single"/>
        </w:rPr>
        <w:t>ПОДПИС</w:t>
      </w:r>
      <w:r w:rsidR="00377F4A">
        <w:rPr>
          <w:rFonts w:ascii="Times New Roman" w:hAnsi="Times New Roman" w:cs="Times New Roman"/>
          <w:b/>
          <w:bCs/>
          <w:color w:val="000000"/>
          <w:sz w:val="24"/>
          <w:szCs w:val="24"/>
          <w:u w:val="single"/>
        </w:rPr>
        <w:t xml:space="preserve">, </w:t>
      </w:r>
      <w:r w:rsidRPr="00907CB6">
        <w:rPr>
          <w:rFonts w:ascii="Times New Roman" w:hAnsi="Times New Roman" w:cs="Times New Roman"/>
          <w:b/>
          <w:bCs/>
          <w:color w:val="000000"/>
          <w:sz w:val="24"/>
          <w:szCs w:val="24"/>
          <w:u w:val="single"/>
        </w:rPr>
        <w:t>ПЕЧАТ</w:t>
      </w:r>
    </w:p>
    <w:p w:rsidR="00907CB6" w:rsidRPr="00907CB6" w:rsidRDefault="00907CB6" w:rsidP="00377F4A">
      <w:pPr>
        <w:spacing w:after="0" w:line="240" w:lineRule="auto"/>
        <w:ind w:left="3540" w:firstLine="708"/>
        <w:rPr>
          <w:rFonts w:ascii="Times New Roman" w:hAnsi="Times New Roman" w:cs="Times New Roman"/>
          <w:sz w:val="24"/>
          <w:szCs w:val="24"/>
        </w:rPr>
      </w:pPr>
      <w:r w:rsidRPr="00907CB6">
        <w:rPr>
          <w:rFonts w:ascii="Times New Roman" w:hAnsi="Times New Roman" w:cs="Times New Roman"/>
          <w:sz w:val="24"/>
          <w:szCs w:val="24"/>
        </w:rPr>
        <w:t>[име и фамилия]</w:t>
      </w:r>
      <w:r w:rsidR="00377F4A">
        <w:rPr>
          <w:rFonts w:ascii="Times New Roman" w:hAnsi="Times New Roman" w:cs="Times New Roman"/>
          <w:sz w:val="24"/>
          <w:szCs w:val="24"/>
        </w:rPr>
        <w:t xml:space="preserve"> </w:t>
      </w:r>
    </w:p>
    <w:p w:rsidR="00907CB6" w:rsidRDefault="00907CB6" w:rsidP="00377F4A">
      <w:pPr>
        <w:spacing w:after="0" w:line="240" w:lineRule="auto"/>
        <w:ind w:left="3540" w:firstLine="708"/>
        <w:rPr>
          <w:rFonts w:ascii="Times New Roman" w:hAnsi="Times New Roman" w:cs="Times New Roman"/>
          <w:sz w:val="24"/>
          <w:szCs w:val="24"/>
        </w:rPr>
      </w:pPr>
      <w:r w:rsidRPr="00907CB6">
        <w:rPr>
          <w:rFonts w:ascii="Times New Roman" w:hAnsi="Times New Roman" w:cs="Times New Roman"/>
          <w:sz w:val="24"/>
          <w:szCs w:val="24"/>
        </w:rPr>
        <w:t>[качество на представляващия участника]</w:t>
      </w:r>
    </w:p>
    <w:p w:rsidR="00BE4226" w:rsidRDefault="00BE4226" w:rsidP="00377F4A">
      <w:pPr>
        <w:spacing w:after="0" w:line="240" w:lineRule="auto"/>
        <w:ind w:left="3540" w:firstLine="708"/>
        <w:rPr>
          <w:rFonts w:ascii="Times New Roman" w:hAnsi="Times New Roman" w:cs="Times New Roman"/>
          <w:sz w:val="24"/>
          <w:szCs w:val="24"/>
        </w:rPr>
      </w:pPr>
    </w:p>
    <w:p w:rsidR="00BE4226" w:rsidRDefault="00BE4226" w:rsidP="00377F4A">
      <w:pPr>
        <w:spacing w:after="0" w:line="240" w:lineRule="auto"/>
        <w:ind w:left="3540" w:firstLine="708"/>
        <w:rPr>
          <w:rFonts w:ascii="Times New Roman" w:hAnsi="Times New Roman" w:cs="Times New Roman"/>
          <w:sz w:val="24"/>
          <w:szCs w:val="24"/>
        </w:rPr>
      </w:pPr>
    </w:p>
    <w:p w:rsidR="00BE4226" w:rsidRDefault="00BE4226" w:rsidP="00377F4A">
      <w:pPr>
        <w:spacing w:after="0" w:line="240" w:lineRule="auto"/>
        <w:ind w:left="3540" w:firstLine="708"/>
        <w:rPr>
          <w:rFonts w:ascii="Times New Roman" w:hAnsi="Times New Roman" w:cs="Times New Roman"/>
          <w:sz w:val="24"/>
          <w:szCs w:val="24"/>
        </w:rPr>
      </w:pPr>
    </w:p>
    <w:p w:rsidR="00BE4226" w:rsidRDefault="00BE4226" w:rsidP="00377F4A">
      <w:pPr>
        <w:spacing w:after="0" w:line="240" w:lineRule="auto"/>
        <w:ind w:left="3540" w:firstLine="708"/>
        <w:rPr>
          <w:rFonts w:ascii="Times New Roman" w:hAnsi="Times New Roman" w:cs="Times New Roman"/>
          <w:sz w:val="24"/>
          <w:szCs w:val="24"/>
        </w:rPr>
      </w:pPr>
    </w:p>
    <w:p w:rsidR="00BE4226" w:rsidRDefault="00BE4226" w:rsidP="00377F4A">
      <w:pPr>
        <w:spacing w:after="0" w:line="240" w:lineRule="auto"/>
        <w:ind w:left="3540" w:firstLine="708"/>
        <w:rPr>
          <w:rFonts w:ascii="Times New Roman" w:hAnsi="Times New Roman" w:cs="Times New Roman"/>
          <w:sz w:val="24"/>
          <w:szCs w:val="24"/>
        </w:rPr>
      </w:pP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63360"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5"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11"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6"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E4226" w:rsidRPr="00907CB6" w:rsidRDefault="00BE4226" w:rsidP="00377F4A">
      <w:pPr>
        <w:spacing w:after="0" w:line="240" w:lineRule="auto"/>
        <w:ind w:left="3540" w:firstLine="708"/>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10"/>
        <w:gridCol w:w="7898"/>
        <w:gridCol w:w="225"/>
        <w:gridCol w:w="20"/>
      </w:tblGrid>
      <w:tr w:rsidR="0016006A" w:rsidRPr="00317072" w:rsidTr="001F4A9F">
        <w:trPr>
          <w:gridAfter w:val="1"/>
          <w:wAfter w:w="10" w:type="pct"/>
        </w:trPr>
        <w:tc>
          <w:tcPr>
            <w:tcW w:w="4876" w:type="pct"/>
            <w:gridSpan w:val="2"/>
            <w:shd w:val="clear" w:color="auto" w:fill="auto"/>
          </w:tcPr>
          <w:p w:rsidR="0016006A" w:rsidRPr="001F4A9F" w:rsidRDefault="002C47FC" w:rsidP="00F07E7D">
            <w:pPr>
              <w:spacing w:after="0" w:line="240" w:lineRule="auto"/>
              <w:jc w:val="right"/>
              <w:rPr>
                <w:rFonts w:ascii="Times New Roman" w:hAnsi="Times New Roman"/>
                <w:b/>
                <w:sz w:val="24"/>
                <w:szCs w:val="24"/>
              </w:rPr>
            </w:pPr>
            <w:r w:rsidRPr="00907CB6">
              <w:rPr>
                <w:rFonts w:ascii="Times New Roman" w:eastAsia="Times New Roman" w:hAnsi="Times New Roman" w:cs="Times New Roman"/>
                <w:b/>
                <w:sz w:val="24"/>
                <w:szCs w:val="24"/>
              </w:rPr>
              <w:t>ПРИЛОЖЕНИЕ</w:t>
            </w:r>
            <w:r w:rsidR="0016006A" w:rsidRPr="001F4A9F">
              <w:rPr>
                <w:rFonts w:ascii="Times New Roman" w:eastAsia="Times New Roman" w:hAnsi="Times New Roman"/>
                <w:b/>
                <w:sz w:val="24"/>
                <w:szCs w:val="24"/>
              </w:rPr>
              <w:t xml:space="preserve"> № </w:t>
            </w:r>
            <w:r w:rsidR="00F07E7D" w:rsidRPr="001F4A9F">
              <w:rPr>
                <w:rFonts w:ascii="Times New Roman" w:eastAsia="Times New Roman" w:hAnsi="Times New Roman"/>
                <w:b/>
                <w:sz w:val="24"/>
                <w:szCs w:val="24"/>
              </w:rPr>
              <w:t>2</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Height w:val="434"/>
        </w:trPr>
        <w:tc>
          <w:tcPr>
            <w:tcW w:w="4876" w:type="pct"/>
            <w:gridSpan w:val="2"/>
            <w:shd w:val="clear" w:color="auto" w:fill="auto"/>
          </w:tcPr>
          <w:p w:rsidR="0016006A" w:rsidRPr="001F4A9F" w:rsidRDefault="0016006A" w:rsidP="0016006A">
            <w:pPr>
              <w:spacing w:after="0" w:line="240" w:lineRule="auto"/>
              <w:jc w:val="center"/>
              <w:rPr>
                <w:rFonts w:ascii="Times New Roman" w:hAnsi="Times New Roman"/>
                <w:sz w:val="24"/>
                <w:szCs w:val="24"/>
              </w:rPr>
            </w:pPr>
            <w:r w:rsidRPr="001F4A9F">
              <w:rPr>
                <w:rFonts w:ascii="Times New Roman" w:eastAsia="Times New Roman" w:hAnsi="Times New Roman"/>
                <w:b/>
                <w:sz w:val="24"/>
                <w:szCs w:val="24"/>
              </w:rPr>
              <w:t>ДЕКЛАРАЦИЯ</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317072">
            <w:pPr>
              <w:spacing w:after="0" w:line="240" w:lineRule="auto"/>
              <w:jc w:val="center"/>
              <w:rPr>
                <w:rFonts w:ascii="Times New Roman" w:hAnsi="Times New Roman" w:cs="Times New Roman"/>
                <w:b/>
                <w:i/>
                <w:sz w:val="24"/>
                <w:szCs w:val="24"/>
              </w:rPr>
            </w:pPr>
            <w:r w:rsidRPr="001F4A9F">
              <w:rPr>
                <w:rFonts w:ascii="Times New Roman" w:eastAsia="Times New Roman" w:hAnsi="Times New Roman" w:cs="Times New Roman"/>
                <w:b/>
                <w:i/>
                <w:sz w:val="24"/>
                <w:szCs w:val="24"/>
              </w:rPr>
              <w:t xml:space="preserve">по </w:t>
            </w:r>
            <w:hyperlink r:id="rId12" w:history="1">
              <w:r w:rsidRPr="001F4A9F">
                <w:rPr>
                  <w:rFonts w:ascii="Times New Roman" w:hAnsi="Times New Roman" w:cs="Times New Roman"/>
                  <w:b/>
                  <w:i/>
                  <w:sz w:val="24"/>
                  <w:szCs w:val="24"/>
                </w:rPr>
                <w:t>чл. 54, ал. 1, т. 1, 2 и 7 от Закона за обществените поръчки</w:t>
              </w:r>
            </w:hyperlink>
            <w:bookmarkStart w:id="0" w:name="anchor-anchor"/>
            <w:bookmarkEnd w:id="0"/>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sz w:val="24"/>
                <w:szCs w:val="24"/>
              </w:rPr>
              <w:t>Подписаният/ата ………………………………………………………………………..</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center"/>
              <w:rPr>
                <w:rFonts w:ascii="Times New Roman" w:hAnsi="Times New Roman"/>
                <w:sz w:val="24"/>
                <w:szCs w:val="24"/>
              </w:rPr>
            </w:pPr>
            <w:r w:rsidRPr="001F4A9F">
              <w:rPr>
                <w:rFonts w:ascii="Times New Roman" w:eastAsia="Times New Roman" w:hAnsi="Times New Roman"/>
                <w:i/>
                <w:iCs/>
                <w:sz w:val="24"/>
                <w:szCs w:val="24"/>
              </w:rPr>
              <w:t>(трите имена)</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sz w:val="24"/>
                <w:szCs w:val="24"/>
              </w:rPr>
              <w:t>данни по документ за самоличност ……………………………………………………</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i/>
                <w:iCs/>
                <w:sz w:val="24"/>
                <w:szCs w:val="24"/>
              </w:rPr>
              <w:t>(номер на лична карта, дата, орган и място на издаването)</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sz w:val="24"/>
                <w:szCs w:val="24"/>
              </w:rPr>
              <w:t>в качеството си на ……………………… на ………………………………………………………….</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rPr>
                <w:rFonts w:ascii="Times New Roman" w:hAnsi="Times New Roman"/>
                <w:sz w:val="24"/>
                <w:szCs w:val="24"/>
              </w:rPr>
            </w:pPr>
            <w:r w:rsidRPr="001F4A9F">
              <w:rPr>
                <w:rFonts w:ascii="Times New Roman" w:eastAsia="Times New Roman" w:hAnsi="Times New Roman"/>
                <w:i/>
                <w:iCs/>
                <w:sz w:val="24"/>
                <w:szCs w:val="24"/>
              </w:rPr>
              <w:t xml:space="preserve">                                  (длъжност)                 (наименование на участника)</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napToGrid w:val="0"/>
              <w:spacing w:after="0" w:line="240" w:lineRule="auto"/>
              <w:jc w:val="both"/>
              <w:rPr>
                <w:rFonts w:ascii="Times New Roman" w:eastAsia="Times New Roman" w:hAnsi="Times New Roman"/>
                <w:sz w:val="24"/>
                <w:szCs w:val="24"/>
              </w:rPr>
            </w:pP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napToGrid w:val="0"/>
              <w:spacing w:after="0" w:line="240" w:lineRule="auto"/>
              <w:rPr>
                <w:rFonts w:ascii="Times New Roman" w:eastAsia="Times New Roman" w:hAnsi="Times New Roman"/>
                <w:sz w:val="24"/>
                <w:szCs w:val="24"/>
              </w:rPr>
            </w:pP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545325">
            <w:pPr>
              <w:spacing w:after="0" w:line="240" w:lineRule="auto"/>
              <w:ind w:right="70"/>
              <w:jc w:val="both"/>
              <w:rPr>
                <w:rFonts w:ascii="Times New Roman" w:eastAsia="Times New Roman" w:hAnsi="Times New Roman"/>
                <w:sz w:val="24"/>
                <w:szCs w:val="24"/>
              </w:rPr>
            </w:pPr>
            <w:r w:rsidRPr="001F4A9F">
              <w:rPr>
                <w:rFonts w:ascii="Times New Roman" w:eastAsia="Times New Roman" w:hAnsi="Times New Roman"/>
                <w:sz w:val="24"/>
                <w:szCs w:val="24"/>
              </w:rPr>
              <w:t xml:space="preserve">ЕИК/БУЛСТАТ ……………….…, </w:t>
            </w:r>
            <w:r w:rsidR="000C1FC6" w:rsidRPr="00907CB6">
              <w:rPr>
                <w:rFonts w:ascii="Times New Roman" w:hAnsi="Times New Roman" w:cs="Times New Roman"/>
                <w:sz w:val="24"/>
                <w:szCs w:val="24"/>
              </w:rPr>
              <w:t>за участие в</w:t>
            </w:r>
            <w:r w:rsidR="000C1FC6">
              <w:rPr>
                <w:rFonts w:ascii="Times New Roman" w:hAnsi="Times New Roman" w:cs="Times New Roman"/>
                <w:sz w:val="24"/>
                <w:szCs w:val="24"/>
              </w:rPr>
              <w:t xml:space="preserve">ъв </w:t>
            </w:r>
            <w:r w:rsidR="000C1FC6" w:rsidRPr="00B17D5C">
              <w:rPr>
                <w:rFonts w:ascii="Times New Roman" w:hAnsi="Times New Roman" w:cs="Times New Roman"/>
                <w:sz w:val="24"/>
                <w:szCs w:val="24"/>
              </w:rPr>
              <w:t xml:space="preserve">вътрешен конкурентен избор за определяне на изпълнител </w:t>
            </w:r>
            <w:r w:rsidR="000C1FC6" w:rsidRPr="00907CB6">
              <w:rPr>
                <w:rFonts w:ascii="Times New Roman" w:hAnsi="Times New Roman" w:cs="Times New Roman"/>
                <w:sz w:val="24"/>
                <w:szCs w:val="24"/>
              </w:rPr>
              <w:t>с предмет:</w:t>
            </w:r>
            <w:r w:rsidRPr="001F4A9F">
              <w:rPr>
                <w:rFonts w:ascii="Times New Roman" w:eastAsia="Times New Roman" w:hAnsi="Times New Roman"/>
                <w:sz w:val="24"/>
                <w:szCs w:val="24"/>
              </w:rPr>
              <w:t xml:space="preserve"> </w:t>
            </w:r>
            <w:r w:rsidR="00545325">
              <w:rPr>
                <w:rFonts w:ascii="Times New Roman" w:hAnsi="Times New Roman"/>
                <w:b/>
                <w:i/>
                <w:color w:val="000000"/>
                <w:sz w:val="24"/>
                <w:szCs w:val="24"/>
              </w:rPr>
              <w:t>„………………………………</w:t>
            </w:r>
            <w:r w:rsidRPr="001F4A9F">
              <w:rPr>
                <w:rFonts w:ascii="Times New Roman" w:hAnsi="Times New Roman"/>
                <w:b/>
                <w:i/>
                <w:color w:val="000000"/>
                <w:sz w:val="24"/>
                <w:szCs w:val="24"/>
              </w:rPr>
              <w:t>……………(посочва се наименованието на поръчката)”</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317072" w:rsidRDefault="0016006A" w:rsidP="0016006A">
            <w:pPr>
              <w:snapToGrid w:val="0"/>
              <w:spacing w:after="0" w:line="240" w:lineRule="auto"/>
              <w:jc w:val="both"/>
              <w:rPr>
                <w:rFonts w:ascii="Times New Roman" w:eastAsia="Times New Roman" w:hAnsi="Times New Roman"/>
                <w:sz w:val="24"/>
                <w:szCs w:val="24"/>
                <w:highlight w:val="yellow"/>
              </w:rPr>
            </w:pP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F4A9F">
            <w:pPr>
              <w:spacing w:after="0" w:line="240" w:lineRule="auto"/>
              <w:jc w:val="center"/>
              <w:rPr>
                <w:rFonts w:ascii="Times New Roman" w:eastAsia="Times New Roman" w:hAnsi="Times New Roman"/>
                <w:b/>
                <w:sz w:val="24"/>
                <w:szCs w:val="24"/>
              </w:rPr>
            </w:pPr>
            <w:r w:rsidRPr="001F4A9F">
              <w:rPr>
                <w:rFonts w:ascii="Times New Roman" w:eastAsia="Times New Roman" w:hAnsi="Times New Roman"/>
                <w:b/>
                <w:sz w:val="24"/>
                <w:szCs w:val="24"/>
              </w:rPr>
              <w:t>ДЕКЛАРИРАМ, че:</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sz w:val="24"/>
                <w:szCs w:val="24"/>
              </w:rPr>
              <w:t xml:space="preserve">В качеството си на лице по чл.54, ал.2 ЗОП: </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jc w:val="both"/>
              <w:rPr>
                <w:rFonts w:ascii="Times New Roman" w:hAnsi="Times New Roman"/>
                <w:sz w:val="24"/>
                <w:szCs w:val="24"/>
              </w:rPr>
            </w:pPr>
            <w:r w:rsidRPr="001F4A9F">
              <w:rPr>
                <w:rFonts w:ascii="Times New Roman" w:hAnsi="Times New Roman"/>
                <w:sz w:val="24"/>
                <w:szCs w:val="24"/>
              </w:rPr>
              <w:t xml:space="preserve">       а) </w:t>
            </w:r>
            <w:r w:rsidRPr="001F4A9F">
              <w:rPr>
                <w:rFonts w:ascii="Times New Roman" w:eastAsia="Times New Roman" w:hAnsi="Times New Roman"/>
                <w:sz w:val="24"/>
                <w:szCs w:val="24"/>
              </w:rPr>
              <w:t>не съм осъждан с влязла в сила присъда/реабилитиран съм (</w:t>
            </w:r>
            <w:r w:rsidRPr="001F4A9F">
              <w:rPr>
                <w:rFonts w:ascii="Times New Roman" w:eastAsia="Times New Roman" w:hAnsi="Times New Roman"/>
                <w:i/>
                <w:sz w:val="24"/>
                <w:szCs w:val="24"/>
              </w:rPr>
              <w:t>невярното се зачертава</w:t>
            </w:r>
            <w:r w:rsidRPr="001F4A9F">
              <w:rPr>
                <w:rFonts w:ascii="Times New Roman" w:eastAsia="Times New Roman" w:hAnsi="Times New Roman"/>
                <w:sz w:val="24"/>
                <w:szCs w:val="24"/>
              </w:rPr>
              <w:t>) за</w:t>
            </w:r>
            <w:r w:rsidRPr="001F4A9F">
              <w:rPr>
                <w:rFonts w:ascii="Times New Roman" w:hAnsi="Times New Roman"/>
                <w:sz w:val="24"/>
                <w:szCs w:val="24"/>
              </w:rPr>
              <w:t xml:space="preserve"> престъпление по чл. 108а, чл. 159а – 159г, чл. 172, чл. 192а, чл. 194 – 217, чл. 219 – 252, чл. 253 – 260, чл. 301 – 307, чл. 321, 321а и чл. 352 – 353е от Наказателния кодекс; </w:t>
            </w:r>
          </w:p>
          <w:p w:rsidR="0016006A" w:rsidRPr="001F4A9F" w:rsidRDefault="0016006A" w:rsidP="0016006A">
            <w:pPr>
              <w:spacing w:after="0"/>
              <w:jc w:val="both"/>
              <w:rPr>
                <w:rFonts w:ascii="Times New Roman" w:hAnsi="Times New Roman"/>
                <w:sz w:val="24"/>
                <w:szCs w:val="24"/>
              </w:rPr>
            </w:pPr>
            <w:r w:rsidRPr="001F4A9F">
              <w:rPr>
                <w:rFonts w:ascii="Times New Roman" w:hAnsi="Times New Roman"/>
                <w:sz w:val="24"/>
                <w:szCs w:val="24"/>
              </w:rPr>
              <w:t xml:space="preserve">       б) </w:t>
            </w:r>
            <w:r w:rsidRPr="001F4A9F">
              <w:rPr>
                <w:rFonts w:ascii="Times New Roman" w:eastAsia="Times New Roman" w:hAnsi="Times New Roman"/>
                <w:sz w:val="24"/>
                <w:szCs w:val="24"/>
              </w:rPr>
              <w:t>не съм осъждан с влязла в сила присъда/реабилитиран съм (</w:t>
            </w:r>
            <w:r w:rsidRPr="001F4A9F">
              <w:rPr>
                <w:rFonts w:ascii="Times New Roman" w:eastAsia="Times New Roman" w:hAnsi="Times New Roman"/>
                <w:i/>
                <w:sz w:val="24"/>
                <w:szCs w:val="24"/>
              </w:rPr>
              <w:t>невярното се зачертава</w:t>
            </w:r>
            <w:r w:rsidRPr="001F4A9F">
              <w:rPr>
                <w:rFonts w:ascii="Times New Roman" w:eastAsia="Times New Roman" w:hAnsi="Times New Roman"/>
                <w:sz w:val="24"/>
                <w:szCs w:val="24"/>
              </w:rPr>
              <w:t>) за</w:t>
            </w:r>
            <w:r w:rsidRPr="001F4A9F">
              <w:rPr>
                <w:rFonts w:ascii="Times New Roman" w:hAnsi="Times New Roman"/>
                <w:sz w:val="24"/>
                <w:szCs w:val="24"/>
              </w:rPr>
              <w:t xml:space="preserve"> престъпление,  аналогично на тези по б. „а“, в друга държава членка или трета страна;</w:t>
            </w:r>
          </w:p>
          <w:p w:rsidR="0016006A" w:rsidRPr="001F4A9F" w:rsidRDefault="0016006A" w:rsidP="001F4A9F">
            <w:pPr>
              <w:spacing w:after="0"/>
              <w:jc w:val="both"/>
              <w:rPr>
                <w:rFonts w:ascii="Times New Roman" w:hAnsi="Times New Roman"/>
                <w:sz w:val="24"/>
                <w:szCs w:val="24"/>
              </w:rPr>
            </w:pPr>
            <w:r w:rsidRPr="001F4A9F">
              <w:rPr>
                <w:rFonts w:ascii="Times New Roman" w:hAnsi="Times New Roman"/>
                <w:sz w:val="24"/>
                <w:szCs w:val="24"/>
              </w:rPr>
              <w:t xml:space="preserve">       в) </w:t>
            </w:r>
            <w:r w:rsidRPr="001F4A9F">
              <w:rPr>
                <w:rFonts w:ascii="Times New Roman" w:eastAsia="Times New Roman" w:hAnsi="Times New Roman"/>
                <w:sz w:val="24"/>
                <w:szCs w:val="24"/>
              </w:rPr>
              <w:t xml:space="preserve">не </w:t>
            </w:r>
            <w:r w:rsidRPr="001F4A9F">
              <w:rPr>
                <w:rFonts w:ascii="Times New Roman" w:hAnsi="Times New Roman"/>
                <w:sz w:val="24"/>
                <w:szCs w:val="24"/>
              </w:rPr>
              <w:t>е налице конфликт на интереси, който не може да бъде отстранен.</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1F4A9F" w:rsidTr="001F4A9F">
        <w:trPr>
          <w:gridAfter w:val="1"/>
          <w:wAfter w:w="10" w:type="pct"/>
        </w:trPr>
        <w:tc>
          <w:tcPr>
            <w:tcW w:w="4876" w:type="pct"/>
            <w:gridSpan w:val="2"/>
            <w:shd w:val="clear" w:color="auto" w:fill="auto"/>
          </w:tcPr>
          <w:p w:rsidR="0016006A" w:rsidRPr="001F4A9F" w:rsidRDefault="0016006A" w:rsidP="0016006A">
            <w:pPr>
              <w:snapToGrid w:val="0"/>
              <w:spacing w:after="0"/>
              <w:jc w:val="both"/>
              <w:rPr>
                <w:rFonts w:ascii="Times New Roman" w:eastAsia="Times New Roman" w:hAnsi="Times New Roman"/>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sz w:val="24"/>
                <w:szCs w:val="24"/>
              </w:rPr>
              <w:t xml:space="preserve">            Известна ми е отговорността по </w:t>
            </w:r>
            <w:hyperlink r:id="rId13" w:history="1">
              <w:r w:rsidRPr="001F4A9F">
                <w:rPr>
                  <w:rStyle w:val="a7"/>
                  <w:rFonts w:ascii="Times New Roman" w:eastAsia="Times New Roman" w:hAnsi="Times New Roman"/>
                  <w:sz w:val="24"/>
                  <w:szCs w:val="24"/>
                </w:rPr>
                <w:t>чл. 313 от Наказателния кодекс</w:t>
              </w:r>
            </w:hyperlink>
            <w:r w:rsidRPr="001F4A9F">
              <w:rPr>
                <w:rFonts w:ascii="Times New Roman" w:eastAsia="Times New Roman" w:hAnsi="Times New Roman"/>
                <w:sz w:val="24"/>
                <w:szCs w:val="24"/>
              </w:rPr>
              <w:t xml:space="preserve"> за неверни данни. </w:t>
            </w: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1F4A9F">
        <w:tblPrEx>
          <w:tblCellMar>
            <w:left w:w="0" w:type="dxa"/>
            <w:right w:w="0" w:type="dxa"/>
          </w:tblCellMar>
        </w:tblPrEx>
        <w:tc>
          <w:tcPr>
            <w:tcW w:w="868" w:type="pct"/>
            <w:shd w:val="clear" w:color="auto" w:fill="auto"/>
          </w:tcPr>
          <w:p w:rsidR="0016006A" w:rsidRPr="001F4A9F" w:rsidRDefault="0016006A" w:rsidP="0016006A">
            <w:pPr>
              <w:spacing w:after="0" w:line="240" w:lineRule="auto"/>
              <w:jc w:val="both"/>
              <w:rPr>
                <w:rFonts w:ascii="Times New Roman" w:eastAsia="Times New Roman" w:hAnsi="Times New Roman"/>
                <w:sz w:val="24"/>
                <w:szCs w:val="24"/>
              </w:rPr>
            </w:pPr>
            <w:r w:rsidRPr="001F4A9F">
              <w:rPr>
                <w:rFonts w:ascii="Times New Roman" w:eastAsia="Times New Roman" w:hAnsi="Times New Roman"/>
                <w:sz w:val="24"/>
                <w:szCs w:val="24"/>
              </w:rPr>
              <w:t xml:space="preserve"> Дата </w:t>
            </w:r>
          </w:p>
        </w:tc>
        <w:tc>
          <w:tcPr>
            <w:tcW w:w="4132" w:type="pct"/>
            <w:gridSpan w:val="3"/>
            <w:shd w:val="clear" w:color="auto" w:fill="auto"/>
          </w:tcPr>
          <w:p w:rsidR="0016006A" w:rsidRPr="001F4A9F" w:rsidRDefault="0016006A" w:rsidP="0016006A">
            <w:pPr>
              <w:spacing w:after="0" w:line="240" w:lineRule="auto"/>
              <w:jc w:val="both"/>
            </w:pPr>
            <w:r w:rsidRPr="001F4A9F">
              <w:rPr>
                <w:rFonts w:ascii="Times New Roman" w:eastAsia="Times New Roman" w:hAnsi="Times New Roman"/>
                <w:sz w:val="24"/>
                <w:szCs w:val="24"/>
              </w:rPr>
              <w:t>............................/ ............................/ ............................</w:t>
            </w:r>
          </w:p>
        </w:tc>
      </w:tr>
      <w:tr w:rsidR="0016006A" w:rsidRPr="001F4A9F" w:rsidTr="001F4A9F">
        <w:tblPrEx>
          <w:tblCellMar>
            <w:left w:w="0" w:type="dxa"/>
            <w:right w:w="0" w:type="dxa"/>
          </w:tblCellMar>
        </w:tblPrEx>
        <w:tc>
          <w:tcPr>
            <w:tcW w:w="868" w:type="pct"/>
            <w:shd w:val="clear" w:color="auto" w:fill="auto"/>
          </w:tcPr>
          <w:p w:rsidR="0016006A" w:rsidRPr="001F4A9F" w:rsidRDefault="0016006A" w:rsidP="0016006A">
            <w:pPr>
              <w:spacing w:after="0" w:line="240" w:lineRule="auto"/>
              <w:jc w:val="both"/>
              <w:rPr>
                <w:rFonts w:ascii="Times New Roman" w:eastAsia="Times New Roman" w:hAnsi="Times New Roman"/>
                <w:sz w:val="24"/>
                <w:szCs w:val="24"/>
              </w:rPr>
            </w:pPr>
            <w:r w:rsidRPr="001F4A9F">
              <w:rPr>
                <w:rFonts w:ascii="Times New Roman" w:eastAsia="Times New Roman" w:hAnsi="Times New Roman"/>
                <w:sz w:val="24"/>
                <w:szCs w:val="24"/>
              </w:rPr>
              <w:t>Име и фамилия</w:t>
            </w:r>
          </w:p>
        </w:tc>
        <w:tc>
          <w:tcPr>
            <w:tcW w:w="4132" w:type="pct"/>
            <w:gridSpan w:val="3"/>
            <w:shd w:val="clear" w:color="auto" w:fill="auto"/>
          </w:tcPr>
          <w:p w:rsidR="0016006A" w:rsidRPr="001F4A9F" w:rsidRDefault="0016006A" w:rsidP="0016006A">
            <w:pPr>
              <w:spacing w:after="0" w:line="240" w:lineRule="auto"/>
              <w:jc w:val="both"/>
            </w:pPr>
            <w:r w:rsidRPr="001F4A9F">
              <w:rPr>
                <w:rFonts w:ascii="Times New Roman" w:eastAsia="Times New Roman" w:hAnsi="Times New Roman"/>
                <w:sz w:val="24"/>
                <w:szCs w:val="24"/>
              </w:rPr>
              <w:t>..........................................................................................</w:t>
            </w:r>
          </w:p>
        </w:tc>
      </w:tr>
      <w:tr w:rsidR="0016006A" w:rsidRPr="008524B3" w:rsidTr="001F4A9F">
        <w:tblPrEx>
          <w:tblCellMar>
            <w:left w:w="0" w:type="dxa"/>
            <w:right w:w="0" w:type="dxa"/>
          </w:tblCellMar>
        </w:tblPrEx>
        <w:tc>
          <w:tcPr>
            <w:tcW w:w="868" w:type="pct"/>
            <w:shd w:val="clear" w:color="auto" w:fill="auto"/>
          </w:tcPr>
          <w:p w:rsidR="0016006A" w:rsidRPr="001F4A9F" w:rsidRDefault="0016006A" w:rsidP="0016006A">
            <w:pPr>
              <w:spacing w:after="0" w:line="240" w:lineRule="auto"/>
              <w:jc w:val="both"/>
              <w:rPr>
                <w:rFonts w:ascii="Times New Roman" w:eastAsia="Times New Roman" w:hAnsi="Times New Roman"/>
                <w:sz w:val="24"/>
                <w:szCs w:val="24"/>
              </w:rPr>
            </w:pPr>
            <w:r w:rsidRPr="001F4A9F">
              <w:rPr>
                <w:rFonts w:ascii="Times New Roman" w:eastAsia="Times New Roman" w:hAnsi="Times New Roman"/>
                <w:sz w:val="24"/>
                <w:szCs w:val="24"/>
              </w:rPr>
              <w:t>Подпис</w:t>
            </w:r>
          </w:p>
        </w:tc>
        <w:tc>
          <w:tcPr>
            <w:tcW w:w="4132" w:type="pct"/>
            <w:gridSpan w:val="3"/>
            <w:shd w:val="clear" w:color="auto" w:fill="auto"/>
          </w:tcPr>
          <w:p w:rsidR="0016006A" w:rsidRPr="008524B3" w:rsidRDefault="0016006A" w:rsidP="0016006A">
            <w:pPr>
              <w:spacing w:after="0" w:line="240" w:lineRule="auto"/>
              <w:jc w:val="both"/>
            </w:pPr>
            <w:r w:rsidRPr="001F4A9F">
              <w:rPr>
                <w:rFonts w:ascii="Times New Roman" w:eastAsia="Times New Roman" w:hAnsi="Times New Roman"/>
                <w:sz w:val="24"/>
                <w:szCs w:val="24"/>
              </w:rPr>
              <w:t>...........................................................................................</w:t>
            </w:r>
          </w:p>
        </w:tc>
      </w:tr>
    </w:tbl>
    <w:p w:rsidR="00B730A4" w:rsidRDefault="00B730A4" w:rsidP="0016006A"/>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65408"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7"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14"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8"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16006A" w:rsidRDefault="0016006A" w:rsidP="0016006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10"/>
        <w:gridCol w:w="7900"/>
        <w:gridCol w:w="225"/>
        <w:gridCol w:w="18"/>
      </w:tblGrid>
      <w:tr w:rsidR="0016006A" w:rsidRPr="001F4A9F" w:rsidTr="00B16677">
        <w:trPr>
          <w:gridAfter w:val="1"/>
          <w:wAfter w:w="9" w:type="pct"/>
          <w:trHeight w:val="186"/>
        </w:trPr>
        <w:tc>
          <w:tcPr>
            <w:tcW w:w="4877" w:type="pct"/>
            <w:gridSpan w:val="2"/>
            <w:shd w:val="clear" w:color="auto" w:fill="auto"/>
          </w:tcPr>
          <w:p w:rsidR="0016006A" w:rsidRPr="001F4A9F" w:rsidRDefault="002C47FC" w:rsidP="00F07E7D">
            <w:pPr>
              <w:spacing w:after="0" w:line="240" w:lineRule="auto"/>
              <w:jc w:val="right"/>
              <w:rPr>
                <w:rFonts w:ascii="Times New Roman" w:hAnsi="Times New Roman"/>
                <w:b/>
                <w:sz w:val="24"/>
                <w:szCs w:val="24"/>
              </w:rPr>
            </w:pPr>
            <w:r w:rsidRPr="00907CB6">
              <w:rPr>
                <w:rFonts w:ascii="Times New Roman" w:eastAsia="Times New Roman" w:hAnsi="Times New Roman" w:cs="Times New Roman"/>
                <w:b/>
                <w:sz w:val="24"/>
                <w:szCs w:val="24"/>
              </w:rPr>
              <w:t>ПРИЛОЖЕНИЕ</w:t>
            </w:r>
            <w:r w:rsidR="0016006A" w:rsidRPr="001F4A9F">
              <w:rPr>
                <w:rFonts w:ascii="Times New Roman" w:eastAsia="Times New Roman" w:hAnsi="Times New Roman"/>
                <w:b/>
                <w:color w:val="000000"/>
                <w:sz w:val="24"/>
                <w:szCs w:val="24"/>
              </w:rPr>
              <w:t xml:space="preserve"> № </w:t>
            </w:r>
            <w:r w:rsidR="00F07E7D" w:rsidRPr="001F4A9F">
              <w:rPr>
                <w:rFonts w:ascii="Times New Roman" w:eastAsia="Times New Roman" w:hAnsi="Times New Roman"/>
                <w:b/>
                <w:color w:val="000000"/>
                <w:sz w:val="24"/>
                <w:szCs w:val="24"/>
              </w:rPr>
              <w:t>3</w:t>
            </w: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150"/>
        </w:trPr>
        <w:tc>
          <w:tcPr>
            <w:tcW w:w="4877" w:type="pct"/>
            <w:gridSpan w:val="2"/>
            <w:shd w:val="clear" w:color="auto" w:fill="auto"/>
          </w:tcPr>
          <w:p w:rsidR="0016006A" w:rsidRPr="001F4A9F" w:rsidRDefault="0016006A" w:rsidP="0016006A">
            <w:pPr>
              <w:spacing w:after="0" w:line="240" w:lineRule="auto"/>
              <w:jc w:val="center"/>
              <w:rPr>
                <w:rFonts w:ascii="Times New Roman" w:hAnsi="Times New Roman"/>
                <w:sz w:val="24"/>
                <w:szCs w:val="24"/>
              </w:rPr>
            </w:pPr>
            <w:r w:rsidRPr="001F4A9F">
              <w:rPr>
                <w:rFonts w:ascii="Times New Roman" w:eastAsia="Times New Roman" w:hAnsi="Times New Roman"/>
                <w:b/>
                <w:color w:val="000000"/>
                <w:sz w:val="24"/>
                <w:szCs w:val="24"/>
              </w:rPr>
              <w:t>ДЕКЛАРАЦИЯ</w:t>
            </w: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256"/>
        </w:trPr>
        <w:tc>
          <w:tcPr>
            <w:tcW w:w="4877" w:type="pct"/>
            <w:gridSpan w:val="2"/>
            <w:shd w:val="clear" w:color="auto" w:fill="auto"/>
          </w:tcPr>
          <w:p w:rsidR="0016006A" w:rsidRPr="001F4A9F" w:rsidRDefault="0016006A" w:rsidP="0016006A">
            <w:pPr>
              <w:spacing w:after="0" w:line="240" w:lineRule="auto"/>
              <w:jc w:val="center"/>
              <w:rPr>
                <w:rFonts w:ascii="Times New Roman" w:hAnsi="Times New Roman"/>
                <w:b/>
                <w:i/>
                <w:sz w:val="24"/>
                <w:szCs w:val="24"/>
              </w:rPr>
            </w:pPr>
            <w:r w:rsidRPr="001F4A9F">
              <w:rPr>
                <w:rFonts w:ascii="Times New Roman" w:eastAsia="Times New Roman" w:hAnsi="Times New Roman"/>
                <w:b/>
                <w:i/>
                <w:color w:val="000000"/>
                <w:sz w:val="24"/>
                <w:szCs w:val="24"/>
              </w:rPr>
              <w:t xml:space="preserve">по </w:t>
            </w:r>
            <w:hyperlink r:id="rId15" w:history="1">
              <w:r w:rsidRPr="001F4A9F">
                <w:rPr>
                  <w:rStyle w:val="a7"/>
                  <w:rFonts w:ascii="Times New Roman" w:eastAsia="Times New Roman" w:hAnsi="Times New Roman"/>
                  <w:b/>
                  <w:i/>
                  <w:color w:val="000000"/>
                  <w:sz w:val="24"/>
                  <w:szCs w:val="24"/>
                  <w:u w:val="none"/>
                </w:rPr>
                <w:t>чл. 54, ал. 1, т.3-5 от Закона за обществените поръчки</w:t>
              </w:r>
            </w:hyperlink>
            <w:bookmarkStart w:id="1" w:name="anchor-anchor1"/>
            <w:bookmarkEnd w:id="1"/>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99"/>
        </w:trPr>
        <w:tc>
          <w:tcPr>
            <w:tcW w:w="4877" w:type="pct"/>
            <w:gridSpan w:val="2"/>
            <w:vMerge w:val="restart"/>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color w:val="000000"/>
                <w:sz w:val="24"/>
                <w:szCs w:val="24"/>
              </w:rPr>
              <w:t>Подписаният/ата ………………………………………………………………………..</w:t>
            </w:r>
          </w:p>
          <w:p w:rsidR="0016006A" w:rsidRPr="001F4A9F" w:rsidRDefault="0016006A" w:rsidP="0016006A">
            <w:pPr>
              <w:spacing w:after="0" w:line="240" w:lineRule="auto"/>
              <w:jc w:val="center"/>
              <w:rPr>
                <w:rFonts w:ascii="Times New Roman" w:hAnsi="Times New Roman"/>
                <w:sz w:val="24"/>
                <w:szCs w:val="24"/>
              </w:rPr>
            </w:pPr>
            <w:r w:rsidRPr="001F4A9F">
              <w:rPr>
                <w:rFonts w:ascii="Times New Roman" w:eastAsia="Times New Roman" w:hAnsi="Times New Roman"/>
                <w:i/>
                <w:iCs/>
                <w:color w:val="000000"/>
                <w:sz w:val="24"/>
                <w:szCs w:val="24"/>
              </w:rPr>
              <w:t>(трите имена)</w:t>
            </w:r>
          </w:p>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color w:val="000000"/>
                <w:sz w:val="24"/>
                <w:szCs w:val="24"/>
              </w:rPr>
              <w:t>данни по документ за самоличност ……………………………………………………</w:t>
            </w:r>
          </w:p>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i/>
                <w:iCs/>
                <w:color w:val="000000"/>
                <w:sz w:val="24"/>
                <w:szCs w:val="24"/>
              </w:rPr>
              <w:t>(номер на лична карта, дата, орган и място на издаването)</w:t>
            </w:r>
          </w:p>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color w:val="000000"/>
                <w:sz w:val="24"/>
                <w:szCs w:val="24"/>
              </w:rPr>
              <w:t>в качеството си на ……………………… на ………………………………………………………….</w:t>
            </w:r>
          </w:p>
          <w:p w:rsidR="0016006A" w:rsidRPr="001F4A9F" w:rsidRDefault="0016006A" w:rsidP="0016006A">
            <w:pPr>
              <w:spacing w:after="0" w:line="240" w:lineRule="auto"/>
              <w:rPr>
                <w:rFonts w:ascii="Times New Roman" w:hAnsi="Times New Roman"/>
                <w:sz w:val="24"/>
                <w:szCs w:val="24"/>
              </w:rPr>
            </w:pPr>
            <w:r w:rsidRPr="001F4A9F">
              <w:rPr>
                <w:rFonts w:ascii="Times New Roman" w:eastAsia="Times New Roman" w:hAnsi="Times New Roman"/>
                <w:i/>
                <w:iCs/>
                <w:color w:val="000000"/>
                <w:sz w:val="24"/>
                <w:szCs w:val="24"/>
              </w:rPr>
              <w:t xml:space="preserve">                                  (длъжност)                 (наименование на участника)</w:t>
            </w:r>
          </w:p>
          <w:p w:rsidR="000C1FC6" w:rsidRDefault="000C1FC6" w:rsidP="000C1FC6">
            <w:pPr>
              <w:spacing w:after="0" w:line="240" w:lineRule="auto"/>
              <w:ind w:right="70"/>
              <w:jc w:val="both"/>
              <w:rPr>
                <w:rFonts w:ascii="Times New Roman" w:hAnsi="Times New Roman"/>
                <w:b/>
                <w:i/>
                <w:color w:val="000000"/>
                <w:sz w:val="24"/>
                <w:szCs w:val="24"/>
              </w:rPr>
            </w:pPr>
            <w:r w:rsidRPr="001F4A9F">
              <w:rPr>
                <w:rFonts w:ascii="Times New Roman" w:eastAsia="Times New Roman" w:hAnsi="Times New Roman"/>
                <w:sz w:val="24"/>
                <w:szCs w:val="24"/>
              </w:rPr>
              <w:t xml:space="preserve">ЕИК/БУЛСТАТ ……………….…, </w:t>
            </w:r>
            <w:r w:rsidRPr="00907CB6">
              <w:rPr>
                <w:rFonts w:ascii="Times New Roman" w:hAnsi="Times New Roman" w:cs="Times New Roman"/>
                <w:sz w:val="24"/>
                <w:szCs w:val="24"/>
              </w:rPr>
              <w:t>за участие в</w:t>
            </w:r>
            <w:r>
              <w:rPr>
                <w:rFonts w:ascii="Times New Roman" w:hAnsi="Times New Roman" w:cs="Times New Roman"/>
                <w:sz w:val="24"/>
                <w:szCs w:val="24"/>
              </w:rPr>
              <w:t xml:space="preserve">ъв </w:t>
            </w:r>
            <w:r w:rsidRPr="00B17D5C">
              <w:rPr>
                <w:rFonts w:ascii="Times New Roman" w:hAnsi="Times New Roman" w:cs="Times New Roman"/>
                <w:sz w:val="24"/>
                <w:szCs w:val="24"/>
              </w:rPr>
              <w:t xml:space="preserve">вътрешен конкурентен избор за определяне на изпълнител </w:t>
            </w:r>
            <w:r w:rsidRPr="00907CB6">
              <w:rPr>
                <w:rFonts w:ascii="Times New Roman" w:hAnsi="Times New Roman" w:cs="Times New Roman"/>
                <w:sz w:val="24"/>
                <w:szCs w:val="24"/>
              </w:rPr>
              <w:t>с предмет:</w:t>
            </w:r>
            <w:r w:rsidRPr="001F4A9F">
              <w:rPr>
                <w:rFonts w:ascii="Times New Roman" w:eastAsia="Times New Roman" w:hAnsi="Times New Roman"/>
                <w:sz w:val="24"/>
                <w:szCs w:val="24"/>
              </w:rPr>
              <w:t xml:space="preserve"> </w:t>
            </w:r>
            <w:r w:rsidRPr="001F4A9F">
              <w:rPr>
                <w:rFonts w:ascii="Times New Roman" w:hAnsi="Times New Roman"/>
                <w:b/>
                <w:i/>
                <w:color w:val="000000"/>
                <w:sz w:val="24"/>
                <w:szCs w:val="24"/>
              </w:rPr>
              <w:t>„…………………………………………(посочва се наименованието на поръчката)”</w:t>
            </w:r>
          </w:p>
          <w:p w:rsidR="0016006A" w:rsidRPr="001F4A9F" w:rsidRDefault="0016006A" w:rsidP="000C1FC6">
            <w:pPr>
              <w:spacing w:after="0" w:line="240" w:lineRule="auto"/>
              <w:ind w:right="70"/>
              <w:jc w:val="center"/>
              <w:rPr>
                <w:rFonts w:ascii="Times New Roman" w:hAnsi="Times New Roman"/>
                <w:sz w:val="24"/>
                <w:szCs w:val="24"/>
              </w:rPr>
            </w:pPr>
            <w:r w:rsidRPr="001F4A9F">
              <w:rPr>
                <w:rFonts w:ascii="Times New Roman" w:eastAsia="Times New Roman" w:hAnsi="Times New Roman"/>
                <w:b/>
                <w:color w:val="000000"/>
                <w:sz w:val="24"/>
                <w:szCs w:val="24"/>
              </w:rPr>
              <w:t>ДЕКЛАРИРАМ, че:</w:t>
            </w: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72"/>
        </w:trPr>
        <w:tc>
          <w:tcPr>
            <w:tcW w:w="4877" w:type="pct"/>
            <w:gridSpan w:val="2"/>
            <w:vMerge/>
            <w:shd w:val="clear" w:color="auto" w:fill="auto"/>
          </w:tcPr>
          <w:p w:rsidR="0016006A" w:rsidRPr="001F4A9F" w:rsidRDefault="0016006A" w:rsidP="0016006A">
            <w:pPr>
              <w:spacing w:after="0" w:line="240" w:lineRule="auto"/>
              <w:jc w:val="center"/>
              <w:rPr>
                <w:rFonts w:ascii="Times New Roman" w:hAnsi="Times New Roman"/>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59"/>
        </w:trPr>
        <w:tc>
          <w:tcPr>
            <w:tcW w:w="4877" w:type="pct"/>
            <w:gridSpan w:val="2"/>
            <w:vMerge/>
            <w:shd w:val="clear" w:color="auto" w:fill="auto"/>
          </w:tcPr>
          <w:p w:rsidR="0016006A" w:rsidRPr="001F4A9F" w:rsidRDefault="0016006A" w:rsidP="0016006A">
            <w:pPr>
              <w:spacing w:after="0" w:line="240" w:lineRule="auto"/>
              <w:jc w:val="center"/>
              <w:rPr>
                <w:rFonts w:ascii="Times New Roman" w:hAnsi="Times New Roman"/>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72"/>
        </w:trPr>
        <w:tc>
          <w:tcPr>
            <w:tcW w:w="4877" w:type="pct"/>
            <w:gridSpan w:val="2"/>
            <w:vMerge/>
            <w:shd w:val="clear" w:color="auto" w:fill="auto"/>
          </w:tcPr>
          <w:p w:rsidR="0016006A" w:rsidRPr="001F4A9F" w:rsidRDefault="0016006A" w:rsidP="0016006A">
            <w:pPr>
              <w:spacing w:after="0" w:line="240" w:lineRule="auto"/>
              <w:jc w:val="center"/>
              <w:rPr>
                <w:rFonts w:ascii="Times New Roman" w:hAnsi="Times New Roman"/>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59"/>
        </w:trPr>
        <w:tc>
          <w:tcPr>
            <w:tcW w:w="4877" w:type="pct"/>
            <w:gridSpan w:val="2"/>
            <w:vMerge/>
            <w:shd w:val="clear" w:color="auto" w:fill="auto"/>
          </w:tcPr>
          <w:p w:rsidR="0016006A" w:rsidRPr="001F4A9F" w:rsidRDefault="0016006A" w:rsidP="0016006A">
            <w:pPr>
              <w:spacing w:after="0" w:line="240" w:lineRule="auto"/>
              <w:jc w:val="center"/>
              <w:rPr>
                <w:rFonts w:ascii="Times New Roman" w:hAnsi="Times New Roman"/>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72"/>
        </w:trPr>
        <w:tc>
          <w:tcPr>
            <w:tcW w:w="4877" w:type="pct"/>
            <w:gridSpan w:val="2"/>
            <w:vMerge/>
            <w:shd w:val="clear" w:color="auto" w:fill="auto"/>
          </w:tcPr>
          <w:p w:rsidR="0016006A" w:rsidRPr="001F4A9F" w:rsidRDefault="0016006A" w:rsidP="0016006A">
            <w:pPr>
              <w:spacing w:after="0" w:line="240" w:lineRule="auto"/>
              <w:jc w:val="center"/>
              <w:rPr>
                <w:rFonts w:ascii="Times New Roman" w:hAnsi="Times New Roman"/>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3723"/>
        </w:trPr>
        <w:tc>
          <w:tcPr>
            <w:tcW w:w="4877" w:type="pct"/>
            <w:gridSpan w:val="2"/>
            <w:shd w:val="clear" w:color="auto" w:fill="auto"/>
          </w:tcPr>
          <w:p w:rsidR="0016006A" w:rsidRPr="001F4A9F" w:rsidRDefault="0016006A" w:rsidP="0016006A">
            <w:pPr>
              <w:numPr>
                <w:ilvl w:val="0"/>
                <w:numId w:val="2"/>
              </w:numPr>
              <w:tabs>
                <w:tab w:val="num" w:pos="0"/>
              </w:tabs>
              <w:suppressAutoHyphens/>
              <w:spacing w:after="0" w:line="276" w:lineRule="auto"/>
              <w:ind w:firstLine="664"/>
              <w:jc w:val="both"/>
              <w:rPr>
                <w:rFonts w:ascii="Times New Roman" w:eastAsia="Times New Roman" w:hAnsi="Times New Roman"/>
                <w:sz w:val="24"/>
                <w:szCs w:val="24"/>
              </w:rPr>
            </w:pPr>
            <w:r w:rsidRPr="001F4A9F">
              <w:rPr>
                <w:rFonts w:ascii="Times New Roman" w:eastAsia="Times New Roman" w:hAnsi="Times New Roman"/>
                <w:sz w:val="24"/>
                <w:szCs w:val="24"/>
              </w:rPr>
              <w:t xml:space="preserve">Представляваният от мен участник </w:t>
            </w:r>
            <w:r w:rsidRPr="001F4A9F">
              <w:rPr>
                <w:rFonts w:ascii="Times New Roman" w:hAnsi="Times New Roman"/>
                <w:sz w:val="24"/>
                <w:szCs w:val="24"/>
              </w:rPr>
              <w:t xml:space="preserve">няма задължения за данъци и задължителни осигурителни вноски по смисъла на </w:t>
            </w:r>
            <w:hyperlink r:id="rId16" w:history="1">
              <w:r w:rsidRPr="001F4A9F">
                <w:rPr>
                  <w:rStyle w:val="a7"/>
                  <w:rFonts w:ascii="Times New Roman" w:hAnsi="Times New Roman"/>
                  <w:sz w:val="24"/>
                  <w:szCs w:val="24"/>
                </w:rPr>
                <w:t>чл. 162, ал. 2, т. 1 от Данъчно-осигурителния процесуален кодекс</w:t>
              </w:r>
            </w:hyperlink>
            <w:r w:rsidRPr="001F4A9F">
              <w:rPr>
                <w:rFonts w:ascii="Times New Roman" w:hAnsi="Times New Roman"/>
                <w:sz w:val="24"/>
                <w:szCs w:val="24"/>
              </w:rPr>
              <w:t xml:space="preserve">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16006A" w:rsidRPr="001F4A9F" w:rsidRDefault="0016006A" w:rsidP="0016006A">
            <w:pPr>
              <w:numPr>
                <w:ilvl w:val="0"/>
                <w:numId w:val="2"/>
              </w:numPr>
              <w:tabs>
                <w:tab w:val="num" w:pos="0"/>
              </w:tabs>
              <w:suppressAutoHyphens/>
              <w:spacing w:after="0" w:line="276" w:lineRule="auto"/>
              <w:ind w:left="1040" w:hanging="360"/>
              <w:jc w:val="both"/>
              <w:rPr>
                <w:rFonts w:ascii="Times New Roman" w:hAnsi="Times New Roman"/>
                <w:sz w:val="24"/>
                <w:szCs w:val="24"/>
              </w:rPr>
            </w:pPr>
            <w:r w:rsidRPr="001F4A9F">
              <w:rPr>
                <w:rFonts w:ascii="Times New Roman" w:eastAsia="Times New Roman" w:hAnsi="Times New Roman"/>
                <w:sz w:val="24"/>
                <w:szCs w:val="24"/>
              </w:rPr>
              <w:t>Не е налице неравнопоставеност в случаите по чл. 44, ал. 5 от ЗОП</w:t>
            </w:r>
            <w:r w:rsidRPr="001F4A9F">
              <w:rPr>
                <w:rFonts w:ascii="Times New Roman" w:hAnsi="Times New Roman"/>
                <w:sz w:val="24"/>
                <w:szCs w:val="24"/>
              </w:rPr>
              <w:t>.</w:t>
            </w:r>
          </w:p>
          <w:p w:rsidR="0016006A" w:rsidRPr="001F4A9F" w:rsidRDefault="0016006A" w:rsidP="0016006A">
            <w:pPr>
              <w:numPr>
                <w:ilvl w:val="0"/>
                <w:numId w:val="2"/>
              </w:numPr>
              <w:tabs>
                <w:tab w:val="num" w:pos="0"/>
              </w:tabs>
              <w:suppressAutoHyphens/>
              <w:spacing w:after="0" w:line="276" w:lineRule="auto"/>
              <w:ind w:left="1040" w:hanging="360"/>
              <w:jc w:val="both"/>
              <w:rPr>
                <w:rFonts w:ascii="Times New Roman" w:eastAsia="Times New Roman" w:hAnsi="Times New Roman"/>
                <w:sz w:val="24"/>
                <w:szCs w:val="24"/>
              </w:rPr>
            </w:pPr>
            <w:r w:rsidRPr="001F4A9F">
              <w:rPr>
                <w:rFonts w:ascii="Times New Roman" w:hAnsi="Times New Roman"/>
                <w:sz w:val="24"/>
                <w:szCs w:val="24"/>
              </w:rPr>
              <w:t>По отношение на представлявания от мен участник не е установено, че:</w:t>
            </w:r>
          </w:p>
          <w:p w:rsidR="0016006A" w:rsidRPr="001F4A9F" w:rsidRDefault="0016006A" w:rsidP="0016006A">
            <w:pPr>
              <w:spacing w:after="0"/>
              <w:ind w:firstLine="720"/>
              <w:jc w:val="both"/>
              <w:rPr>
                <w:rFonts w:ascii="Times New Roman" w:eastAsia="Times New Roman" w:hAnsi="Times New Roman"/>
                <w:sz w:val="24"/>
                <w:szCs w:val="24"/>
              </w:rPr>
            </w:pPr>
            <w:r w:rsidRPr="001F4A9F">
              <w:rPr>
                <w:rFonts w:ascii="Times New Roman" w:eastAsia="Times New Roman" w:hAnsi="Times New Roman"/>
                <w:sz w:val="24"/>
                <w:szCs w:val="24"/>
              </w:rPr>
              <w:t>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16006A" w:rsidRPr="001F4A9F" w:rsidRDefault="0016006A" w:rsidP="0016006A">
            <w:pPr>
              <w:spacing w:after="0"/>
              <w:ind w:firstLine="720"/>
              <w:jc w:val="both"/>
              <w:rPr>
                <w:rFonts w:ascii="Times New Roman" w:hAnsi="Times New Roman"/>
                <w:sz w:val="24"/>
                <w:szCs w:val="24"/>
              </w:rPr>
            </w:pPr>
            <w:r w:rsidRPr="001F4A9F">
              <w:rPr>
                <w:rFonts w:ascii="Times New Roman" w:eastAsia="Times New Roman" w:hAnsi="Times New Roman"/>
                <w:sz w:val="24"/>
                <w:szCs w:val="24"/>
              </w:rPr>
              <w:t>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72"/>
        </w:trPr>
        <w:tc>
          <w:tcPr>
            <w:tcW w:w="4877" w:type="pct"/>
            <w:gridSpan w:val="2"/>
            <w:shd w:val="clear" w:color="auto" w:fill="auto"/>
          </w:tcPr>
          <w:p w:rsidR="0016006A" w:rsidRPr="001F4A9F" w:rsidRDefault="0016006A" w:rsidP="0016006A">
            <w:pPr>
              <w:snapToGrid w:val="0"/>
              <w:spacing w:after="0" w:line="240" w:lineRule="auto"/>
              <w:jc w:val="both"/>
              <w:rPr>
                <w:rFonts w:ascii="Times New Roman" w:eastAsia="Times New Roman" w:hAnsi="Times New Roman"/>
                <w:color w:val="FF0000"/>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blPrEx>
          <w:tblCellMar>
            <w:left w:w="0" w:type="dxa"/>
            <w:right w:w="0" w:type="dxa"/>
          </w:tblCellMar>
        </w:tblPrEx>
        <w:trPr>
          <w:trHeight w:val="256"/>
        </w:trPr>
        <w:tc>
          <w:tcPr>
            <w:tcW w:w="868" w:type="pct"/>
            <w:shd w:val="clear" w:color="auto" w:fill="auto"/>
          </w:tcPr>
          <w:p w:rsidR="0016006A" w:rsidRPr="001F4A9F" w:rsidRDefault="0016006A" w:rsidP="0016006A">
            <w:pPr>
              <w:spacing w:after="0" w:line="240" w:lineRule="auto"/>
              <w:jc w:val="both"/>
              <w:rPr>
                <w:rFonts w:ascii="Times New Roman" w:eastAsia="Times New Roman" w:hAnsi="Times New Roman"/>
                <w:color w:val="000000"/>
                <w:sz w:val="24"/>
                <w:szCs w:val="24"/>
              </w:rPr>
            </w:pPr>
            <w:r w:rsidRPr="001F4A9F">
              <w:rPr>
                <w:rFonts w:ascii="Times New Roman" w:eastAsia="Times New Roman" w:hAnsi="Times New Roman"/>
                <w:color w:val="000000"/>
                <w:sz w:val="24"/>
                <w:szCs w:val="24"/>
              </w:rPr>
              <w:t xml:space="preserve"> Дата </w:t>
            </w:r>
          </w:p>
        </w:tc>
        <w:tc>
          <w:tcPr>
            <w:tcW w:w="4132" w:type="pct"/>
            <w:gridSpan w:val="3"/>
            <w:shd w:val="clear" w:color="auto" w:fill="auto"/>
          </w:tcPr>
          <w:p w:rsidR="0016006A" w:rsidRPr="001F4A9F" w:rsidRDefault="0016006A" w:rsidP="0016006A">
            <w:pPr>
              <w:spacing w:after="0" w:line="240" w:lineRule="auto"/>
              <w:jc w:val="both"/>
            </w:pPr>
            <w:r w:rsidRPr="001F4A9F">
              <w:rPr>
                <w:rFonts w:ascii="Times New Roman" w:eastAsia="Times New Roman" w:hAnsi="Times New Roman"/>
                <w:color w:val="000000"/>
                <w:sz w:val="24"/>
                <w:szCs w:val="24"/>
              </w:rPr>
              <w:t>............................/ ............................/ ............................</w:t>
            </w:r>
          </w:p>
        </w:tc>
      </w:tr>
      <w:tr w:rsidR="0016006A" w:rsidRPr="001F4A9F" w:rsidTr="00B16677">
        <w:tblPrEx>
          <w:tblCellMar>
            <w:left w:w="0" w:type="dxa"/>
            <w:right w:w="0" w:type="dxa"/>
          </w:tblCellMar>
        </w:tblPrEx>
        <w:trPr>
          <w:trHeight w:val="243"/>
        </w:trPr>
        <w:tc>
          <w:tcPr>
            <w:tcW w:w="868" w:type="pct"/>
            <w:shd w:val="clear" w:color="auto" w:fill="auto"/>
          </w:tcPr>
          <w:p w:rsidR="0016006A" w:rsidRPr="001F4A9F" w:rsidRDefault="0016006A" w:rsidP="0016006A">
            <w:pPr>
              <w:spacing w:after="0" w:line="240" w:lineRule="auto"/>
              <w:jc w:val="both"/>
              <w:rPr>
                <w:rFonts w:ascii="Times New Roman" w:eastAsia="Times New Roman" w:hAnsi="Times New Roman"/>
                <w:color w:val="000000"/>
                <w:sz w:val="24"/>
                <w:szCs w:val="24"/>
              </w:rPr>
            </w:pPr>
            <w:r w:rsidRPr="001F4A9F">
              <w:rPr>
                <w:rFonts w:ascii="Times New Roman" w:eastAsia="Times New Roman" w:hAnsi="Times New Roman"/>
                <w:color w:val="000000"/>
                <w:sz w:val="24"/>
                <w:szCs w:val="24"/>
              </w:rPr>
              <w:t>Име и фамилия</w:t>
            </w:r>
          </w:p>
        </w:tc>
        <w:tc>
          <w:tcPr>
            <w:tcW w:w="4132" w:type="pct"/>
            <w:gridSpan w:val="3"/>
            <w:shd w:val="clear" w:color="auto" w:fill="auto"/>
          </w:tcPr>
          <w:p w:rsidR="0016006A" w:rsidRPr="001F4A9F" w:rsidRDefault="0016006A" w:rsidP="0016006A">
            <w:pPr>
              <w:spacing w:after="0" w:line="240" w:lineRule="auto"/>
              <w:jc w:val="both"/>
            </w:pPr>
            <w:r w:rsidRPr="001F4A9F">
              <w:rPr>
                <w:rFonts w:ascii="Times New Roman" w:eastAsia="Times New Roman" w:hAnsi="Times New Roman"/>
                <w:color w:val="000000"/>
                <w:sz w:val="24"/>
                <w:szCs w:val="24"/>
              </w:rPr>
              <w:t>..........................................................................................</w:t>
            </w:r>
          </w:p>
        </w:tc>
      </w:tr>
      <w:tr w:rsidR="0016006A" w:rsidRPr="00317072" w:rsidTr="00B16677">
        <w:tblPrEx>
          <w:tblCellMar>
            <w:left w:w="0" w:type="dxa"/>
            <w:right w:w="0" w:type="dxa"/>
          </w:tblCellMar>
        </w:tblPrEx>
        <w:trPr>
          <w:trHeight w:val="256"/>
        </w:trPr>
        <w:tc>
          <w:tcPr>
            <w:tcW w:w="868" w:type="pct"/>
            <w:shd w:val="clear" w:color="auto" w:fill="auto"/>
          </w:tcPr>
          <w:p w:rsidR="0016006A" w:rsidRPr="001F4A9F" w:rsidRDefault="0016006A" w:rsidP="0016006A">
            <w:pPr>
              <w:spacing w:after="0" w:line="240" w:lineRule="auto"/>
              <w:jc w:val="both"/>
              <w:rPr>
                <w:rFonts w:ascii="Times New Roman" w:eastAsia="Times New Roman" w:hAnsi="Times New Roman"/>
                <w:color w:val="000000"/>
                <w:sz w:val="24"/>
                <w:szCs w:val="24"/>
              </w:rPr>
            </w:pPr>
            <w:r w:rsidRPr="001F4A9F">
              <w:rPr>
                <w:rFonts w:ascii="Times New Roman" w:eastAsia="Times New Roman" w:hAnsi="Times New Roman"/>
                <w:color w:val="000000"/>
                <w:sz w:val="24"/>
                <w:szCs w:val="24"/>
              </w:rPr>
              <w:t>Подпис</w:t>
            </w:r>
          </w:p>
        </w:tc>
        <w:tc>
          <w:tcPr>
            <w:tcW w:w="4132" w:type="pct"/>
            <w:gridSpan w:val="3"/>
            <w:shd w:val="clear" w:color="auto" w:fill="auto"/>
          </w:tcPr>
          <w:p w:rsidR="0016006A" w:rsidRPr="001F4A9F" w:rsidRDefault="0016006A" w:rsidP="0016006A">
            <w:pPr>
              <w:spacing w:after="0" w:line="240" w:lineRule="auto"/>
              <w:jc w:val="both"/>
            </w:pPr>
            <w:r w:rsidRPr="001F4A9F">
              <w:rPr>
                <w:rFonts w:ascii="Times New Roman" w:eastAsia="Times New Roman" w:hAnsi="Times New Roman"/>
                <w:color w:val="000000"/>
                <w:sz w:val="24"/>
                <w:szCs w:val="24"/>
              </w:rPr>
              <w:t>...........................................................................................</w:t>
            </w:r>
          </w:p>
        </w:tc>
      </w:tr>
    </w:tbl>
    <w:p w:rsidR="00AF4819" w:rsidRPr="0016006A" w:rsidRDefault="0016006A" w:rsidP="0016006A">
      <w:pPr>
        <w:rPr>
          <w:rFonts w:ascii="Times New Roman" w:hAnsi="Times New Roman" w:cs="Times New Roman"/>
          <w:sz w:val="24"/>
          <w:szCs w:val="24"/>
          <w:lang w:val="en-US"/>
        </w:rPr>
      </w:pPr>
      <w:r w:rsidRPr="00317072">
        <w:rPr>
          <w:rFonts w:ascii="Times New Roman" w:eastAsia="Times New Roman" w:hAnsi="Times New Roman"/>
          <w:b/>
          <w:sz w:val="24"/>
          <w:szCs w:val="24"/>
          <w:highlight w:val="yellow"/>
        </w:rPr>
        <w:br w:type="page"/>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67456"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15"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17"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16"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730A4" w:rsidRDefault="00B730A4" w:rsidP="00377F4A">
      <w:pPr>
        <w:spacing w:after="0" w:line="240" w:lineRule="auto"/>
        <w:ind w:left="2760" w:firstLine="3612"/>
        <w:jc w:val="right"/>
        <w:rPr>
          <w:rFonts w:ascii="Times New Roman" w:hAnsi="Times New Roman" w:cs="Times New Roman"/>
          <w:b/>
          <w:bCs/>
          <w:sz w:val="24"/>
          <w:szCs w:val="24"/>
          <w:lang w:eastAsia="bg-BG"/>
        </w:rPr>
      </w:pPr>
    </w:p>
    <w:p w:rsidR="00907CB6" w:rsidRPr="00907CB6" w:rsidRDefault="00907CB6" w:rsidP="00377F4A">
      <w:pPr>
        <w:spacing w:after="0" w:line="240" w:lineRule="auto"/>
        <w:ind w:left="2760" w:firstLine="3612"/>
        <w:jc w:val="right"/>
        <w:rPr>
          <w:rFonts w:ascii="Times New Roman" w:hAnsi="Times New Roman" w:cs="Times New Roman"/>
          <w:b/>
          <w:bCs/>
          <w:sz w:val="24"/>
          <w:szCs w:val="24"/>
          <w:lang w:val="en-US" w:eastAsia="bg-BG"/>
        </w:rPr>
      </w:pPr>
      <w:r w:rsidRPr="00907CB6">
        <w:rPr>
          <w:rFonts w:ascii="Times New Roman" w:hAnsi="Times New Roman" w:cs="Times New Roman"/>
          <w:b/>
          <w:bCs/>
          <w:sz w:val="24"/>
          <w:szCs w:val="24"/>
          <w:lang w:eastAsia="bg-BG"/>
        </w:rPr>
        <w:t xml:space="preserve">ПРИЛОЖЕНИЕ № </w:t>
      </w:r>
      <w:r w:rsidR="00F07E7D">
        <w:rPr>
          <w:rFonts w:ascii="Times New Roman" w:hAnsi="Times New Roman" w:cs="Times New Roman"/>
          <w:b/>
          <w:bCs/>
          <w:sz w:val="24"/>
          <w:szCs w:val="24"/>
          <w:lang w:eastAsia="bg-BG"/>
        </w:rPr>
        <w:t>4</w:t>
      </w:r>
    </w:p>
    <w:p w:rsidR="00907CB6" w:rsidRPr="00907CB6" w:rsidRDefault="00907CB6" w:rsidP="00377F4A">
      <w:pPr>
        <w:spacing w:after="0" w:line="240" w:lineRule="auto"/>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ДО</w:t>
      </w:r>
    </w:p>
    <w:p w:rsidR="00907CB6" w:rsidRPr="00907CB6" w:rsidRDefault="00907CB6" w:rsidP="00377F4A">
      <w:pPr>
        <w:spacing w:after="0" w:line="240" w:lineRule="auto"/>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ОБЩИНА НОВИ ПАЗАР</w:t>
      </w:r>
    </w:p>
    <w:p w:rsidR="00907CB6" w:rsidRPr="00907CB6" w:rsidRDefault="00907CB6" w:rsidP="00377F4A">
      <w:pPr>
        <w:spacing w:after="0" w:line="240" w:lineRule="auto"/>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УЛ. „ВАСИЛ ЛЕВСКИ“ 3</w:t>
      </w:r>
    </w:p>
    <w:p w:rsidR="00907CB6" w:rsidRPr="00907CB6" w:rsidRDefault="00907CB6" w:rsidP="00377F4A">
      <w:pPr>
        <w:spacing w:before="240" w:after="0" w:line="240" w:lineRule="auto"/>
        <w:ind w:right="70"/>
        <w:jc w:val="center"/>
        <w:outlineLvl w:val="4"/>
        <w:rPr>
          <w:rFonts w:ascii="Times New Roman" w:hAnsi="Times New Roman" w:cs="Times New Roman"/>
          <w:b/>
          <w:bCs/>
          <w:sz w:val="24"/>
          <w:szCs w:val="24"/>
          <w:lang w:eastAsia="bg-BG"/>
        </w:rPr>
      </w:pPr>
      <w:r w:rsidRPr="00907CB6">
        <w:rPr>
          <w:rFonts w:ascii="Times New Roman" w:hAnsi="Times New Roman" w:cs="Times New Roman"/>
          <w:b/>
          <w:bCs/>
          <w:sz w:val="24"/>
          <w:szCs w:val="24"/>
          <w:lang w:eastAsia="bg-BG"/>
        </w:rPr>
        <w:t>ТЕХНИЧЕСКО ПРЕДЛОЖЕНИЕ</w:t>
      </w:r>
    </w:p>
    <w:p w:rsidR="00907CB6" w:rsidRPr="00907CB6" w:rsidRDefault="00907CB6" w:rsidP="00545325">
      <w:pPr>
        <w:spacing w:after="0" w:line="240" w:lineRule="auto"/>
        <w:ind w:left="709" w:right="70"/>
        <w:jc w:val="center"/>
        <w:rPr>
          <w:rFonts w:ascii="Times New Roman" w:hAnsi="Times New Roman" w:cs="Times New Roman"/>
          <w:sz w:val="24"/>
          <w:szCs w:val="24"/>
          <w:lang w:eastAsia="bg-BG"/>
        </w:rPr>
      </w:pPr>
      <w:r w:rsidRPr="00907CB6">
        <w:rPr>
          <w:rFonts w:ascii="Times New Roman" w:hAnsi="Times New Roman" w:cs="Times New Roman"/>
          <w:sz w:val="24"/>
          <w:szCs w:val="24"/>
          <w:lang w:eastAsia="bg-BG"/>
        </w:rPr>
        <w:t xml:space="preserve">за участие </w:t>
      </w:r>
      <w:r w:rsidR="00114063" w:rsidRPr="00114063">
        <w:rPr>
          <w:rFonts w:ascii="Times New Roman" w:hAnsi="Times New Roman" w:cs="Times New Roman"/>
          <w:sz w:val="24"/>
          <w:szCs w:val="24"/>
          <w:lang w:eastAsia="bg-BG"/>
        </w:rPr>
        <w:t>във вътрешен конкурентен избор за определяне на изпълнител с предмет</w:t>
      </w:r>
      <w:r w:rsidRPr="00907CB6">
        <w:rPr>
          <w:rFonts w:ascii="Times New Roman" w:hAnsi="Times New Roman" w:cs="Times New Roman"/>
          <w:sz w:val="24"/>
          <w:szCs w:val="24"/>
          <w:lang w:eastAsia="bg-BG"/>
        </w:rPr>
        <w:t>:</w:t>
      </w:r>
    </w:p>
    <w:p w:rsidR="00907CB6" w:rsidRPr="00907CB6" w:rsidRDefault="00907CB6" w:rsidP="00545325">
      <w:pPr>
        <w:tabs>
          <w:tab w:val="left" w:pos="-600"/>
          <w:tab w:val="left" w:pos="0"/>
        </w:tabs>
        <w:spacing w:after="0" w:line="240" w:lineRule="auto"/>
        <w:jc w:val="center"/>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val="ru-RU" w:eastAsia="bg-BG"/>
        </w:rPr>
        <w:t xml:space="preserve">…….. </w:t>
      </w:r>
      <w:r w:rsidRPr="00907CB6">
        <w:rPr>
          <w:rFonts w:ascii="Times New Roman" w:eastAsia="Times New Roman" w:hAnsi="Times New Roman" w:cs="Times New Roman"/>
          <w:i/>
          <w:sz w:val="24"/>
          <w:szCs w:val="24"/>
          <w:lang w:val="ru-RU" w:eastAsia="bg-BG"/>
        </w:rPr>
        <w:t>(посочва се наименованието на обществената</w:t>
      </w:r>
      <w:r w:rsidR="00935451">
        <w:rPr>
          <w:rFonts w:ascii="Times New Roman" w:eastAsia="Times New Roman" w:hAnsi="Times New Roman" w:cs="Times New Roman"/>
          <w:i/>
          <w:sz w:val="24"/>
          <w:szCs w:val="24"/>
          <w:lang w:val="ru-RU" w:eastAsia="bg-BG"/>
        </w:rPr>
        <w:t xml:space="preserve"> </w:t>
      </w:r>
      <w:r w:rsidRPr="00907CB6">
        <w:rPr>
          <w:rFonts w:ascii="Times New Roman" w:eastAsia="Times New Roman" w:hAnsi="Times New Roman" w:cs="Times New Roman"/>
          <w:i/>
          <w:sz w:val="24"/>
          <w:szCs w:val="24"/>
          <w:lang w:val="ru-RU" w:eastAsia="bg-BG"/>
        </w:rPr>
        <w:t>поръчка)</w:t>
      </w:r>
    </w:p>
    <w:p w:rsidR="00907CB6" w:rsidRPr="00907CB6" w:rsidRDefault="00907CB6" w:rsidP="00377F4A">
      <w:pPr>
        <w:spacing w:after="0" w:line="240" w:lineRule="auto"/>
        <w:ind w:right="70"/>
        <w:rPr>
          <w:rFonts w:ascii="Times New Roman" w:hAnsi="Times New Roman" w:cs="Times New Roman"/>
          <w:sz w:val="24"/>
          <w:szCs w:val="24"/>
          <w:lang w:eastAsia="bg-BG"/>
        </w:rPr>
      </w:pPr>
      <w:r w:rsidRPr="00907CB6">
        <w:rPr>
          <w:rFonts w:ascii="Times New Roman" w:hAnsi="Times New Roman" w:cs="Times New Roman"/>
          <w:sz w:val="24"/>
          <w:szCs w:val="24"/>
          <w:lang w:eastAsia="bg-BG"/>
        </w:rPr>
        <w:t>......................................................................................................................................................</w:t>
      </w:r>
    </w:p>
    <w:p w:rsidR="00907CB6" w:rsidRPr="00907CB6" w:rsidRDefault="00907CB6" w:rsidP="00377F4A">
      <w:pPr>
        <w:tabs>
          <w:tab w:val="left" w:pos="709"/>
        </w:tabs>
        <w:spacing w:after="0" w:line="240" w:lineRule="auto"/>
        <w:jc w:val="both"/>
        <w:rPr>
          <w:rFonts w:ascii="Times New Roman" w:hAnsi="Times New Roman" w:cs="Times New Roman"/>
          <w:b/>
          <w:bCs/>
          <w:sz w:val="24"/>
          <w:szCs w:val="24"/>
          <w:lang w:eastAsia="pl-PL"/>
        </w:rPr>
      </w:pPr>
      <w:r w:rsidRPr="00907CB6">
        <w:rPr>
          <w:rFonts w:ascii="Times New Roman" w:hAnsi="Times New Roman" w:cs="Times New Roman"/>
          <w:sz w:val="24"/>
          <w:szCs w:val="24"/>
          <w:lang w:eastAsia="pl-PL"/>
        </w:rPr>
        <w:t>[</w:t>
      </w:r>
      <w:r w:rsidRPr="00907CB6">
        <w:rPr>
          <w:rFonts w:ascii="Times New Roman" w:hAnsi="Times New Roman" w:cs="Times New Roman"/>
          <w:i/>
          <w:iCs/>
          <w:sz w:val="24"/>
          <w:szCs w:val="24"/>
          <w:lang w:eastAsia="pl-PL"/>
        </w:rPr>
        <w:t>наименование на участника</w:t>
      </w:r>
      <w:r w:rsidRPr="00907CB6">
        <w:rPr>
          <w:rFonts w:ascii="Times New Roman" w:hAnsi="Times New Roman" w:cs="Times New Roman"/>
          <w:sz w:val="24"/>
          <w:szCs w:val="24"/>
          <w:lang w:eastAsia="pl-PL"/>
        </w:rPr>
        <w:t>],</w:t>
      </w:r>
    </w:p>
    <w:p w:rsidR="00907CB6" w:rsidRPr="00907CB6" w:rsidRDefault="00935451" w:rsidP="00377F4A">
      <w:pPr>
        <w:tabs>
          <w:tab w:val="left" w:pos="709"/>
        </w:tabs>
        <w:spacing w:after="0" w:line="240" w:lineRule="auto"/>
        <w:jc w:val="both"/>
        <w:rPr>
          <w:rFonts w:ascii="Times New Roman" w:hAnsi="Times New Roman" w:cs="Times New Roman"/>
          <w:sz w:val="24"/>
          <w:szCs w:val="24"/>
          <w:lang w:eastAsia="pl-PL"/>
        </w:rPr>
      </w:pPr>
      <w:r>
        <w:rPr>
          <w:rFonts w:ascii="Times New Roman" w:hAnsi="Times New Roman" w:cs="Times New Roman"/>
          <w:sz w:val="24"/>
          <w:szCs w:val="24"/>
          <w:lang w:eastAsia="pl-PL"/>
        </w:rPr>
        <w:t xml:space="preserve">с </w:t>
      </w:r>
      <w:r w:rsidR="00907CB6" w:rsidRPr="00907CB6">
        <w:rPr>
          <w:rFonts w:ascii="Times New Roman" w:hAnsi="Times New Roman" w:cs="Times New Roman"/>
          <w:sz w:val="24"/>
          <w:szCs w:val="24"/>
          <w:lang w:eastAsia="pl-PL"/>
        </w:rPr>
        <w:t xml:space="preserve">БУЛСТАТ/ЕИК/Номер на регистрация в съответната държава [.................…], регистрирано в [......................…] с данни по регистрацията: […], регистрация по ДДС: [..........................................…], </w:t>
      </w:r>
    </w:p>
    <w:p w:rsidR="00907CB6" w:rsidRPr="00907CB6" w:rsidRDefault="00907CB6" w:rsidP="00377F4A">
      <w:pPr>
        <w:tabs>
          <w:tab w:val="left" w:pos="709"/>
        </w:tabs>
        <w:spacing w:after="0" w:line="240" w:lineRule="auto"/>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със седалище [........................................................................................................................…] и адрес на управление [........................................................................................................…],</w:t>
      </w:r>
    </w:p>
    <w:p w:rsidR="00907CB6" w:rsidRPr="00907CB6" w:rsidRDefault="00907CB6" w:rsidP="00377F4A">
      <w:pPr>
        <w:tabs>
          <w:tab w:val="left" w:pos="709"/>
        </w:tabs>
        <w:spacing w:after="0" w:line="240" w:lineRule="auto"/>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адрес за кореспонденция: [..........................................................................................…], телефон за контакт [...............................…], факс [..............................................…], електронна поща [................................................................…]</w:t>
      </w:r>
    </w:p>
    <w:p w:rsidR="00907CB6" w:rsidRPr="00907CB6" w:rsidRDefault="00907CB6" w:rsidP="00377F4A">
      <w:pPr>
        <w:tabs>
          <w:tab w:val="left" w:pos="709"/>
        </w:tabs>
        <w:spacing w:after="0" w:line="240" w:lineRule="auto"/>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банкова сметка: [.................................................................................…]</w:t>
      </w:r>
    </w:p>
    <w:p w:rsidR="00907CB6" w:rsidRPr="00907CB6" w:rsidRDefault="00907CB6" w:rsidP="00377F4A">
      <w:pPr>
        <w:tabs>
          <w:tab w:val="left" w:pos="709"/>
        </w:tabs>
        <w:spacing w:after="0" w:line="240" w:lineRule="auto"/>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представлявано от ...........................................................................................[</w:t>
      </w:r>
      <w:r w:rsidRPr="00907CB6">
        <w:rPr>
          <w:rFonts w:ascii="Times New Roman" w:hAnsi="Times New Roman" w:cs="Times New Roman"/>
          <w:i/>
          <w:iCs/>
          <w:sz w:val="24"/>
          <w:szCs w:val="24"/>
          <w:lang w:eastAsia="pl-PL"/>
        </w:rPr>
        <w:t>трите имена</w:t>
      </w:r>
      <w:r w:rsidRPr="00907CB6">
        <w:rPr>
          <w:rFonts w:ascii="Times New Roman" w:hAnsi="Times New Roman" w:cs="Times New Roman"/>
          <w:sz w:val="24"/>
          <w:szCs w:val="24"/>
          <w:lang w:eastAsia="pl-PL"/>
        </w:rPr>
        <w:t>] в качеството на ...................................................................[</w:t>
      </w:r>
      <w:r w:rsidRPr="00907CB6">
        <w:rPr>
          <w:rFonts w:ascii="Times New Roman" w:hAnsi="Times New Roman" w:cs="Times New Roman"/>
          <w:i/>
          <w:iCs/>
          <w:sz w:val="24"/>
          <w:szCs w:val="24"/>
          <w:lang w:eastAsia="pl-PL"/>
        </w:rPr>
        <w:t>длъжност, или друго качество</w:t>
      </w:r>
      <w:r w:rsidRPr="00907CB6">
        <w:rPr>
          <w:rFonts w:ascii="Times New Roman" w:hAnsi="Times New Roman" w:cs="Times New Roman"/>
          <w:sz w:val="24"/>
          <w:szCs w:val="24"/>
          <w:lang w:eastAsia="pl-PL"/>
        </w:rPr>
        <w:t>]</w:t>
      </w:r>
    </w:p>
    <w:p w:rsidR="00A449B2" w:rsidRDefault="00A449B2" w:rsidP="00377F4A">
      <w:pPr>
        <w:spacing w:after="0" w:line="240" w:lineRule="auto"/>
        <w:ind w:left="696"/>
        <w:rPr>
          <w:rFonts w:ascii="Times New Roman" w:hAnsi="Times New Roman" w:cs="Times New Roman"/>
          <w:b/>
          <w:bCs/>
          <w:sz w:val="24"/>
          <w:szCs w:val="24"/>
          <w:lang w:eastAsia="bg-BG"/>
        </w:rPr>
      </w:pPr>
    </w:p>
    <w:p w:rsidR="00907CB6" w:rsidRPr="00907CB6" w:rsidRDefault="00907CB6" w:rsidP="00377F4A">
      <w:pPr>
        <w:spacing w:after="0" w:line="240" w:lineRule="auto"/>
        <w:ind w:left="696"/>
        <w:rPr>
          <w:rFonts w:ascii="Times New Roman" w:hAnsi="Times New Roman" w:cs="Times New Roman"/>
          <w:b/>
          <w:bCs/>
          <w:sz w:val="24"/>
          <w:szCs w:val="24"/>
          <w:lang w:eastAsia="bg-BG"/>
        </w:rPr>
      </w:pPr>
      <w:r w:rsidRPr="00907CB6">
        <w:rPr>
          <w:rFonts w:ascii="Times New Roman" w:hAnsi="Times New Roman" w:cs="Times New Roman"/>
          <w:b/>
          <w:bCs/>
          <w:sz w:val="24"/>
          <w:szCs w:val="24"/>
          <w:lang w:eastAsia="bg-BG"/>
        </w:rPr>
        <w:t>УВАЖАЕМИ ГОСПОЖИ/ГОСПОДА,</w:t>
      </w:r>
    </w:p>
    <w:p w:rsidR="00A449B2" w:rsidRDefault="00A449B2" w:rsidP="00377F4A">
      <w:pPr>
        <w:spacing w:after="0" w:line="240" w:lineRule="auto"/>
        <w:ind w:firstLine="709"/>
        <w:jc w:val="both"/>
        <w:rPr>
          <w:rFonts w:ascii="Times New Roman" w:eastAsia="Times New Roman" w:hAnsi="Times New Roman" w:cs="Times New Roman"/>
          <w:sz w:val="24"/>
          <w:szCs w:val="24"/>
          <w:lang w:eastAsia="bg-BG"/>
        </w:rPr>
      </w:pPr>
    </w:p>
    <w:p w:rsidR="00907CB6" w:rsidRPr="00907CB6" w:rsidRDefault="00907CB6" w:rsidP="00377F4A">
      <w:pPr>
        <w:spacing w:after="0" w:line="240" w:lineRule="auto"/>
        <w:ind w:firstLine="709"/>
        <w:jc w:val="both"/>
        <w:rPr>
          <w:rFonts w:ascii="Times New Roman" w:eastAsia="Times New Roman" w:hAnsi="Times New Roman" w:cs="Times New Roman"/>
          <w:sz w:val="24"/>
          <w:szCs w:val="24"/>
          <w:lang w:eastAsia="bg-BG"/>
        </w:rPr>
      </w:pPr>
      <w:r w:rsidRPr="00907CB6">
        <w:rPr>
          <w:rFonts w:ascii="Times New Roman" w:eastAsia="Times New Roman" w:hAnsi="Times New Roman" w:cs="Times New Roman"/>
          <w:sz w:val="24"/>
          <w:szCs w:val="24"/>
          <w:lang w:eastAsia="bg-BG"/>
        </w:rPr>
        <w:t>Декларираме, че сме запознати с техническото задание и условията за участие в обявената от Вас обществена поръчка за избор на потенциални изпълнители. Съгласни сме с поставените от Вас условия и ги приемаме без възражения.</w:t>
      </w:r>
    </w:p>
    <w:p w:rsidR="00907CB6" w:rsidRPr="00907CB6" w:rsidRDefault="00907CB6" w:rsidP="00377F4A">
      <w:pPr>
        <w:pStyle w:val="a9"/>
        <w:tabs>
          <w:tab w:val="left" w:pos="-600"/>
          <w:tab w:val="left" w:pos="0"/>
        </w:tabs>
        <w:spacing w:after="0"/>
        <w:ind w:firstLine="567"/>
        <w:jc w:val="both"/>
        <w:rPr>
          <w:rFonts w:eastAsia="Times New Roman"/>
          <w:b/>
          <w:lang w:eastAsia="bg-BG"/>
        </w:rPr>
      </w:pPr>
      <w:r w:rsidRPr="00907CB6">
        <w:rPr>
          <w:rFonts w:eastAsia="Times New Roman"/>
          <w:lang w:eastAsia="bg-BG"/>
        </w:rPr>
        <w:t>С настоящото представяме нашето техническо предложение за изпълнение на обществената поръчка по обявенат</w:t>
      </w:r>
      <w:r w:rsidR="00B16677">
        <w:rPr>
          <w:rFonts w:eastAsia="Times New Roman"/>
          <w:lang w:eastAsia="bg-BG"/>
        </w:rPr>
        <w:t>а</w:t>
      </w:r>
      <w:r w:rsidRPr="00907CB6">
        <w:rPr>
          <w:rFonts w:eastAsia="Times New Roman"/>
          <w:lang w:eastAsia="bg-BG"/>
        </w:rPr>
        <w:t xml:space="preserve"> от Вас </w:t>
      </w:r>
      <w:r w:rsidR="00503F90">
        <w:rPr>
          <w:rFonts w:eastAsia="Times New Roman"/>
          <w:lang w:eastAsia="bg-BG"/>
        </w:rPr>
        <w:t xml:space="preserve">покана за </w:t>
      </w:r>
      <w:r w:rsidR="00114063" w:rsidRPr="00114063">
        <w:rPr>
          <w:rFonts w:eastAsia="Times New Roman"/>
          <w:lang w:eastAsia="bg-BG"/>
        </w:rPr>
        <w:t xml:space="preserve">вътрешен конкурентен избор за определяне на изпълнител </w:t>
      </w:r>
      <w:r w:rsidRPr="00907CB6">
        <w:rPr>
          <w:rFonts w:eastAsia="Times New Roman"/>
          <w:lang w:eastAsia="bg-BG"/>
        </w:rPr>
        <w:t>за</w:t>
      </w:r>
      <w:r w:rsidRPr="00907CB6">
        <w:rPr>
          <w:rFonts w:eastAsia="Times New Roman"/>
          <w:color w:val="000000"/>
          <w:lang w:val="ru-RU" w:eastAsia="bg-BG"/>
        </w:rPr>
        <w:t xml:space="preserve"> услуга с предмет: </w:t>
      </w:r>
      <w:r w:rsidRPr="00907CB6">
        <w:rPr>
          <w:rFonts w:eastAsia="Times New Roman"/>
          <w:b/>
          <w:lang w:val="ru-RU" w:eastAsia="bg-BG"/>
        </w:rPr>
        <w:t xml:space="preserve">…….. </w:t>
      </w:r>
      <w:r w:rsidRPr="00907CB6">
        <w:rPr>
          <w:rFonts w:eastAsia="Times New Roman"/>
          <w:i/>
          <w:lang w:val="ru-RU" w:eastAsia="bg-BG"/>
        </w:rPr>
        <w:t>(посочва се наименованието на обществената</w:t>
      </w:r>
      <w:r w:rsidR="00377F4A">
        <w:rPr>
          <w:rFonts w:eastAsia="Times New Roman"/>
          <w:i/>
          <w:lang w:val="ru-RU" w:eastAsia="bg-BG"/>
        </w:rPr>
        <w:t xml:space="preserve"> </w:t>
      </w:r>
      <w:r w:rsidRPr="00907CB6">
        <w:rPr>
          <w:rFonts w:eastAsia="Times New Roman"/>
          <w:i/>
          <w:lang w:val="ru-RU" w:eastAsia="bg-BG"/>
        </w:rPr>
        <w:t>поръчка)</w:t>
      </w:r>
    </w:p>
    <w:p w:rsidR="00907CB6" w:rsidRPr="00907CB6" w:rsidRDefault="00907CB6" w:rsidP="00377F4A">
      <w:pPr>
        <w:tabs>
          <w:tab w:val="left" w:pos="0"/>
        </w:tabs>
        <w:spacing w:after="0" w:line="240" w:lineRule="auto"/>
        <w:ind w:firstLine="567"/>
        <w:jc w:val="both"/>
        <w:rPr>
          <w:rFonts w:ascii="Times New Roman" w:eastAsia="Times New Roman" w:hAnsi="Times New Roman" w:cs="Times New Roman"/>
          <w:sz w:val="24"/>
          <w:szCs w:val="24"/>
          <w:lang w:eastAsia="bg-BG"/>
        </w:rPr>
      </w:pPr>
      <w:r w:rsidRPr="00907CB6">
        <w:rPr>
          <w:rFonts w:ascii="Times New Roman" w:eastAsia="Times New Roman" w:hAnsi="Times New Roman" w:cs="Times New Roman"/>
          <w:sz w:val="24"/>
          <w:szCs w:val="24"/>
          <w:lang w:eastAsia="bg-BG"/>
        </w:rPr>
        <w:t>При условие, че бъдем определени за изпълнител на обществената поръчка ще съблюдаваме следните условия, за които с подаване на настоящето техническо предложение удостоверяваме съгласие да залегнат като договорни клаузи, както следва:</w:t>
      </w:r>
    </w:p>
    <w:p w:rsidR="00907CB6" w:rsidRPr="00907CB6" w:rsidRDefault="00907CB6" w:rsidP="00377F4A">
      <w:pPr>
        <w:numPr>
          <w:ilvl w:val="0"/>
          <w:numId w:val="14"/>
        </w:numPr>
        <w:tabs>
          <w:tab w:val="left" w:pos="0"/>
        </w:tabs>
        <w:spacing w:after="0" w:line="240" w:lineRule="auto"/>
        <w:ind w:left="0" w:right="-82" w:firstLine="567"/>
        <w:jc w:val="both"/>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eastAsia="bg-BG"/>
        </w:rPr>
        <w:t>Срок за изпълнение на дейностите за обект</w:t>
      </w:r>
      <w:r w:rsidR="00B16677">
        <w:rPr>
          <w:rFonts w:ascii="Times New Roman" w:eastAsia="Times New Roman" w:hAnsi="Times New Roman" w:cs="Times New Roman"/>
          <w:b/>
          <w:sz w:val="24"/>
          <w:szCs w:val="24"/>
          <w:lang w:eastAsia="bg-BG"/>
        </w:rPr>
        <w:t>а</w:t>
      </w:r>
      <w:r w:rsidRPr="00907CB6">
        <w:rPr>
          <w:rFonts w:ascii="Times New Roman" w:eastAsia="Times New Roman" w:hAnsi="Times New Roman" w:cs="Times New Roman"/>
          <w:b/>
          <w:sz w:val="24"/>
          <w:szCs w:val="24"/>
          <w:lang w:eastAsia="bg-BG"/>
        </w:rPr>
        <w:t>/сград</w:t>
      </w:r>
      <w:r w:rsidR="00B16677">
        <w:rPr>
          <w:rFonts w:ascii="Times New Roman" w:eastAsia="Times New Roman" w:hAnsi="Times New Roman" w:cs="Times New Roman"/>
          <w:b/>
          <w:sz w:val="24"/>
          <w:szCs w:val="24"/>
          <w:lang w:eastAsia="bg-BG"/>
        </w:rPr>
        <w:t>а</w:t>
      </w:r>
      <w:r w:rsidR="00114063">
        <w:rPr>
          <w:rFonts w:ascii="Times New Roman" w:eastAsia="Times New Roman" w:hAnsi="Times New Roman" w:cs="Times New Roman"/>
          <w:b/>
          <w:sz w:val="24"/>
          <w:szCs w:val="24"/>
          <w:lang w:eastAsia="bg-BG"/>
        </w:rPr>
        <w:t>т</w:t>
      </w:r>
      <w:r w:rsidR="00B16677">
        <w:rPr>
          <w:rFonts w:ascii="Times New Roman" w:eastAsia="Times New Roman" w:hAnsi="Times New Roman" w:cs="Times New Roman"/>
          <w:b/>
          <w:sz w:val="24"/>
          <w:szCs w:val="24"/>
          <w:lang w:eastAsia="bg-BG"/>
        </w:rPr>
        <w:t>а</w:t>
      </w:r>
      <w:r w:rsidRPr="00907CB6">
        <w:rPr>
          <w:rFonts w:ascii="Times New Roman" w:eastAsia="Times New Roman" w:hAnsi="Times New Roman" w:cs="Times New Roman"/>
          <w:b/>
          <w:sz w:val="24"/>
          <w:szCs w:val="24"/>
          <w:lang w:eastAsia="bg-BG"/>
        </w:rPr>
        <w:t xml:space="preserve"> е, както следва:</w:t>
      </w:r>
    </w:p>
    <w:p w:rsidR="00907CB6" w:rsidRPr="00907CB6" w:rsidRDefault="00907CB6" w:rsidP="00377F4A">
      <w:pPr>
        <w:tabs>
          <w:tab w:val="left" w:pos="0"/>
        </w:tabs>
        <w:spacing w:after="0" w:line="240" w:lineRule="auto"/>
        <w:ind w:firstLine="567"/>
        <w:jc w:val="both"/>
        <w:rPr>
          <w:rFonts w:ascii="Times New Roman" w:eastAsia="Times New Roman" w:hAnsi="Times New Roman" w:cs="Times New Roman"/>
          <w:sz w:val="24"/>
          <w:szCs w:val="24"/>
          <w:lang w:eastAsia="bg-BG"/>
        </w:rPr>
      </w:pPr>
      <w:r w:rsidRPr="00907CB6">
        <w:rPr>
          <w:rFonts w:ascii="Times New Roman" w:eastAsia="Times New Roman" w:hAnsi="Times New Roman" w:cs="Times New Roman"/>
          <w:b/>
          <w:sz w:val="24"/>
          <w:szCs w:val="24"/>
          <w:lang w:eastAsia="bg-BG"/>
        </w:rPr>
        <w:t>........ (словом</w:t>
      </w:r>
      <w:r w:rsidR="00503F90">
        <w:rPr>
          <w:rFonts w:ascii="Times New Roman" w:eastAsia="Times New Roman" w:hAnsi="Times New Roman" w:cs="Times New Roman"/>
          <w:b/>
          <w:sz w:val="24"/>
          <w:szCs w:val="24"/>
          <w:lang w:eastAsia="bg-BG"/>
        </w:rPr>
        <w:t xml:space="preserve">: </w:t>
      </w:r>
      <w:r w:rsidRPr="00907CB6">
        <w:rPr>
          <w:rFonts w:ascii="Times New Roman" w:eastAsia="Times New Roman" w:hAnsi="Times New Roman" w:cs="Times New Roman"/>
          <w:b/>
          <w:sz w:val="24"/>
          <w:szCs w:val="24"/>
          <w:lang w:eastAsia="bg-BG"/>
        </w:rPr>
        <w:t>..........) календарни дни.</w:t>
      </w:r>
    </w:p>
    <w:p w:rsidR="00907CB6" w:rsidRPr="00907CB6" w:rsidRDefault="00907CB6" w:rsidP="00377F4A">
      <w:pPr>
        <w:tabs>
          <w:tab w:val="left" w:pos="0"/>
        </w:tabs>
        <w:spacing w:after="0" w:line="240" w:lineRule="auto"/>
        <w:ind w:right="-82" w:firstLine="567"/>
        <w:contextualSpacing/>
        <w:jc w:val="both"/>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eastAsia="bg-BG"/>
        </w:rPr>
        <w:t xml:space="preserve">2. </w:t>
      </w:r>
      <w:r w:rsidR="00A449B2">
        <w:rPr>
          <w:rFonts w:ascii="Times New Roman" w:eastAsia="Times New Roman" w:hAnsi="Times New Roman" w:cs="Times New Roman"/>
          <w:b/>
          <w:sz w:val="24"/>
          <w:szCs w:val="24"/>
          <w:lang w:eastAsia="bg-BG"/>
        </w:rPr>
        <w:tab/>
      </w:r>
      <w:r w:rsidRPr="00907CB6">
        <w:rPr>
          <w:rFonts w:ascii="Times New Roman" w:eastAsia="Times New Roman" w:hAnsi="Times New Roman" w:cs="Times New Roman"/>
          <w:b/>
          <w:sz w:val="24"/>
          <w:szCs w:val="24"/>
          <w:lang w:eastAsia="bg-BG"/>
        </w:rPr>
        <w:t>Предлагаме да изпълним обекта при спазване на следните описани дейности:</w:t>
      </w:r>
    </w:p>
    <w:p w:rsidR="00907CB6" w:rsidRPr="00907CB6" w:rsidRDefault="00907CB6" w:rsidP="00377F4A">
      <w:pPr>
        <w:tabs>
          <w:tab w:val="left" w:pos="0"/>
        </w:tabs>
        <w:spacing w:after="0" w:line="240" w:lineRule="auto"/>
        <w:ind w:firstLine="567"/>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eastAsia="bg-BG"/>
        </w:rPr>
        <w:t xml:space="preserve">Предложен линеен график за изпълнение на дейностите на </w:t>
      </w:r>
      <w:r w:rsidR="00114063" w:rsidRPr="00114063">
        <w:rPr>
          <w:rFonts w:ascii="Times New Roman" w:eastAsia="Times New Roman" w:hAnsi="Times New Roman" w:cs="Times New Roman"/>
          <w:b/>
          <w:sz w:val="24"/>
          <w:szCs w:val="24"/>
          <w:lang w:eastAsia="bg-BG"/>
        </w:rPr>
        <w:t>обект</w:t>
      </w:r>
      <w:r w:rsidR="00B16677">
        <w:rPr>
          <w:rFonts w:ascii="Times New Roman" w:eastAsia="Times New Roman" w:hAnsi="Times New Roman" w:cs="Times New Roman"/>
          <w:b/>
          <w:sz w:val="24"/>
          <w:szCs w:val="24"/>
          <w:lang w:eastAsia="bg-BG"/>
        </w:rPr>
        <w:t>а</w:t>
      </w:r>
      <w:r w:rsidR="00114063" w:rsidRPr="00114063">
        <w:rPr>
          <w:rFonts w:ascii="Times New Roman" w:eastAsia="Times New Roman" w:hAnsi="Times New Roman" w:cs="Times New Roman"/>
          <w:b/>
          <w:sz w:val="24"/>
          <w:szCs w:val="24"/>
          <w:lang w:eastAsia="bg-BG"/>
        </w:rPr>
        <w:t>/сград</w:t>
      </w:r>
      <w:r w:rsidR="00B16677">
        <w:rPr>
          <w:rFonts w:ascii="Times New Roman" w:eastAsia="Times New Roman" w:hAnsi="Times New Roman" w:cs="Times New Roman"/>
          <w:b/>
          <w:sz w:val="24"/>
          <w:szCs w:val="24"/>
          <w:lang w:eastAsia="bg-BG"/>
        </w:rPr>
        <w:t>а</w:t>
      </w:r>
      <w:r w:rsidR="00114063" w:rsidRPr="00114063">
        <w:rPr>
          <w:rFonts w:ascii="Times New Roman" w:eastAsia="Times New Roman" w:hAnsi="Times New Roman" w:cs="Times New Roman"/>
          <w:b/>
          <w:sz w:val="24"/>
          <w:szCs w:val="24"/>
          <w:lang w:eastAsia="bg-BG"/>
        </w:rPr>
        <w:t>т</w:t>
      </w:r>
      <w:r w:rsidR="00B16677">
        <w:rPr>
          <w:rFonts w:ascii="Times New Roman" w:eastAsia="Times New Roman" w:hAnsi="Times New Roman" w:cs="Times New Roman"/>
          <w:b/>
          <w:sz w:val="24"/>
          <w:szCs w:val="24"/>
          <w:lang w:eastAsia="bg-BG"/>
        </w:rPr>
        <w:t>а</w:t>
      </w:r>
      <w:r w:rsidRPr="00114063">
        <w:rPr>
          <w:rFonts w:ascii="Times New Roman" w:eastAsia="Times New Roman" w:hAnsi="Times New Roman" w:cs="Times New Roman"/>
          <w:b/>
          <w:sz w:val="24"/>
          <w:szCs w:val="24"/>
          <w:lang w:eastAsia="bg-BG"/>
        </w:rPr>
        <w:t>:</w:t>
      </w:r>
    </w:p>
    <w:p w:rsidR="00907CB6" w:rsidRPr="00907CB6" w:rsidRDefault="00907CB6" w:rsidP="00377F4A">
      <w:pPr>
        <w:tabs>
          <w:tab w:val="left" w:pos="0"/>
        </w:tabs>
        <w:spacing w:after="0" w:line="240" w:lineRule="auto"/>
        <w:ind w:firstLine="567"/>
        <w:rPr>
          <w:rFonts w:ascii="Times New Roman" w:eastAsia="Times New Roman" w:hAnsi="Times New Roman" w:cs="Times New Roman"/>
          <w:sz w:val="24"/>
          <w:szCs w:val="24"/>
          <w:lang w:eastAsia="bg-BG"/>
        </w:rPr>
      </w:pPr>
      <w:r w:rsidRPr="00907CB6">
        <w:rPr>
          <w:rFonts w:ascii="Times New Roman" w:eastAsia="Times New Roman" w:hAnsi="Times New Roman" w:cs="Times New Roman"/>
          <w:sz w:val="24"/>
          <w:szCs w:val="24"/>
          <w:lang w:eastAsia="bg-BG"/>
        </w:rPr>
        <w:t>………………………………………………………………………..</w:t>
      </w:r>
    </w:p>
    <w:p w:rsidR="00907CB6" w:rsidRPr="00907CB6" w:rsidRDefault="00907CB6" w:rsidP="00377F4A">
      <w:pPr>
        <w:numPr>
          <w:ilvl w:val="0"/>
          <w:numId w:val="12"/>
        </w:numPr>
        <w:spacing w:after="0" w:line="240" w:lineRule="auto"/>
        <w:ind w:left="0" w:right="-82" w:firstLine="567"/>
        <w:contextualSpacing/>
        <w:jc w:val="both"/>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eastAsia="bg-BG"/>
        </w:rPr>
        <w:t>Други условия при изпълнението на обществената поръчка.</w:t>
      </w:r>
    </w:p>
    <w:p w:rsidR="00907CB6" w:rsidRPr="00907CB6" w:rsidRDefault="00B16677" w:rsidP="00377F4A">
      <w:pPr>
        <w:shd w:val="clear" w:color="auto" w:fill="FFFFFF"/>
        <w:tabs>
          <w:tab w:val="left" w:pos="1276"/>
        </w:tabs>
        <w:spacing w:after="0" w:line="240" w:lineRule="auto"/>
        <w:ind w:right="-82"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907CB6" w:rsidRPr="00907CB6">
        <w:rPr>
          <w:rFonts w:ascii="Times New Roman" w:eastAsia="Times New Roman" w:hAnsi="Times New Roman" w:cs="Times New Roman"/>
          <w:sz w:val="24"/>
          <w:szCs w:val="24"/>
          <w:lang w:eastAsia="bg-BG"/>
        </w:rPr>
        <w:t>.1 Декларираме, че сме запознати с предмета на поръчката. Съгласни сме с поставените от вас условия и ги приемаме без възражения;</w:t>
      </w:r>
    </w:p>
    <w:p w:rsidR="00907CB6" w:rsidRPr="00907CB6" w:rsidRDefault="00B16677" w:rsidP="00377F4A">
      <w:pPr>
        <w:shd w:val="clear" w:color="auto" w:fill="FFFFFF"/>
        <w:tabs>
          <w:tab w:val="left" w:pos="1276"/>
        </w:tabs>
        <w:spacing w:after="0" w:line="240" w:lineRule="auto"/>
        <w:ind w:right="-82"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907CB6" w:rsidRPr="00907CB6">
        <w:rPr>
          <w:rFonts w:ascii="Times New Roman" w:eastAsia="Times New Roman" w:hAnsi="Times New Roman" w:cs="Times New Roman"/>
          <w:sz w:val="24"/>
          <w:szCs w:val="24"/>
          <w:lang w:eastAsia="bg-BG"/>
        </w:rPr>
        <w:t>.2 Ще сключим договор в указания от вас срок;</w:t>
      </w:r>
    </w:p>
    <w:p w:rsidR="00907CB6" w:rsidRPr="00907CB6" w:rsidRDefault="00B16677" w:rsidP="00377F4A">
      <w:pPr>
        <w:shd w:val="clear" w:color="auto" w:fill="FFFFFF"/>
        <w:tabs>
          <w:tab w:val="left" w:pos="1276"/>
        </w:tabs>
        <w:spacing w:after="0" w:line="240" w:lineRule="auto"/>
        <w:ind w:right="-82"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907CB6" w:rsidRPr="00907CB6">
        <w:rPr>
          <w:rFonts w:ascii="Times New Roman" w:eastAsia="Times New Roman" w:hAnsi="Times New Roman" w:cs="Times New Roman"/>
          <w:sz w:val="24"/>
          <w:szCs w:val="24"/>
          <w:lang w:eastAsia="bg-BG"/>
        </w:rPr>
        <w:t>.3 Съгласни сме да спазваме изискванията, поставени в документацията;</w:t>
      </w:r>
    </w:p>
    <w:p w:rsidR="00907CB6" w:rsidRPr="00907CB6" w:rsidRDefault="00B16677" w:rsidP="00377F4A">
      <w:pPr>
        <w:shd w:val="clear" w:color="auto" w:fill="FFFFFF"/>
        <w:tabs>
          <w:tab w:val="left" w:pos="1276"/>
        </w:tabs>
        <w:spacing w:after="0" w:line="240" w:lineRule="auto"/>
        <w:ind w:right="-82"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907CB6" w:rsidRPr="00907CB6">
        <w:rPr>
          <w:rFonts w:ascii="Times New Roman" w:eastAsia="Times New Roman" w:hAnsi="Times New Roman" w:cs="Times New Roman"/>
          <w:sz w:val="24"/>
          <w:szCs w:val="24"/>
          <w:lang w:eastAsia="bg-BG"/>
        </w:rPr>
        <w:t>.4 Дейностите ще бъдат изпълнени в съответствие с Техническата спецификация.</w:t>
      </w:r>
    </w:p>
    <w:p w:rsidR="00907CB6" w:rsidRPr="00907CB6" w:rsidRDefault="00B16677" w:rsidP="00377F4A">
      <w:pPr>
        <w:shd w:val="clear" w:color="auto" w:fill="FFFFFF"/>
        <w:tabs>
          <w:tab w:val="left" w:pos="1276"/>
        </w:tabs>
        <w:spacing w:after="0" w:line="240" w:lineRule="auto"/>
        <w:ind w:right="-82"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lastRenderedPageBreak/>
        <w:t>3</w:t>
      </w:r>
      <w:r w:rsidR="00907CB6" w:rsidRPr="00907CB6">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5</w:t>
      </w:r>
      <w:r w:rsidR="00907CB6" w:rsidRPr="00907CB6">
        <w:rPr>
          <w:rFonts w:ascii="Times New Roman" w:eastAsia="Times New Roman" w:hAnsi="Times New Roman" w:cs="Times New Roman"/>
          <w:sz w:val="24"/>
          <w:szCs w:val="24"/>
          <w:lang w:eastAsia="bg-BG"/>
        </w:rPr>
        <w:t>. Валидността на нашето предложение е за срок: …………</w:t>
      </w:r>
      <w:r w:rsidR="00114063">
        <w:rPr>
          <w:rFonts w:ascii="Times New Roman" w:eastAsia="Times New Roman" w:hAnsi="Times New Roman" w:cs="Times New Roman"/>
          <w:sz w:val="24"/>
          <w:szCs w:val="24"/>
          <w:lang w:eastAsia="bg-BG"/>
        </w:rPr>
        <w:t>(предложеният срок следва да бъде не по</w:t>
      </w:r>
      <w:r w:rsidR="00377F4A">
        <w:rPr>
          <w:rFonts w:ascii="Times New Roman" w:eastAsia="Times New Roman" w:hAnsi="Times New Roman" w:cs="Times New Roman"/>
          <w:sz w:val="24"/>
          <w:szCs w:val="24"/>
          <w:lang w:eastAsia="bg-BG"/>
        </w:rPr>
        <w:t>-</w:t>
      </w:r>
      <w:r w:rsidR="00114063">
        <w:rPr>
          <w:rFonts w:ascii="Times New Roman" w:eastAsia="Times New Roman" w:hAnsi="Times New Roman" w:cs="Times New Roman"/>
          <w:sz w:val="24"/>
          <w:szCs w:val="24"/>
          <w:lang w:eastAsia="bg-BG"/>
        </w:rPr>
        <w:t>кратък от три месеца)</w:t>
      </w:r>
    </w:p>
    <w:p w:rsidR="00907CB6" w:rsidRPr="00907CB6" w:rsidRDefault="00907CB6" w:rsidP="00377F4A">
      <w:pPr>
        <w:spacing w:after="0" w:line="240" w:lineRule="auto"/>
        <w:ind w:firstLine="567"/>
        <w:jc w:val="both"/>
        <w:rPr>
          <w:rFonts w:ascii="Times New Roman" w:eastAsia="Times New Roman" w:hAnsi="Times New Roman" w:cs="Times New Roman"/>
          <w:b/>
          <w:sz w:val="24"/>
          <w:szCs w:val="24"/>
          <w:u w:val="single"/>
          <w:lang w:eastAsia="bg-BG"/>
        </w:rPr>
      </w:pPr>
      <w:r w:rsidRPr="00907CB6">
        <w:rPr>
          <w:rFonts w:ascii="Times New Roman" w:eastAsia="Times New Roman" w:hAnsi="Times New Roman" w:cs="Times New Roman"/>
          <w:b/>
          <w:sz w:val="24"/>
          <w:szCs w:val="24"/>
          <w:u w:val="single"/>
          <w:lang w:eastAsia="bg-BG"/>
        </w:rPr>
        <w:t>До подготвяне на официалния договор, тази оферта, заедно с потвърждението от Ваша страна за възлагане на договора ще формират обвързващо споразумение между двете страни.</w:t>
      </w:r>
    </w:p>
    <w:p w:rsidR="00907CB6" w:rsidRPr="00907CB6" w:rsidRDefault="00907CB6" w:rsidP="00377F4A">
      <w:pPr>
        <w:spacing w:after="0" w:line="240" w:lineRule="auto"/>
        <w:ind w:firstLine="567"/>
        <w:rPr>
          <w:rFonts w:ascii="Times New Roman" w:eastAsia="Times New Roman" w:hAnsi="Times New Roman" w:cs="Times New Roman"/>
          <w:i/>
          <w:sz w:val="24"/>
          <w:szCs w:val="24"/>
          <w:lang w:eastAsia="bg-BG"/>
        </w:rPr>
      </w:pPr>
      <w:r w:rsidRPr="00907CB6">
        <w:rPr>
          <w:rFonts w:ascii="Times New Roman" w:eastAsia="Times New Roman" w:hAnsi="Times New Roman" w:cs="Times New Roman"/>
          <w:b/>
          <w:sz w:val="24"/>
          <w:szCs w:val="24"/>
          <w:lang w:eastAsia="bg-BG"/>
        </w:rPr>
        <w:t xml:space="preserve">ПРИЛОЖЕНИЕ: </w:t>
      </w:r>
      <w:r w:rsidRPr="00907CB6">
        <w:rPr>
          <w:rFonts w:ascii="Times New Roman" w:eastAsia="Times New Roman" w:hAnsi="Times New Roman" w:cs="Times New Roman"/>
          <w:i/>
          <w:sz w:val="24"/>
          <w:szCs w:val="24"/>
          <w:lang w:eastAsia="bg-BG"/>
        </w:rPr>
        <w:t>Декларация по чл.33, ал.4 от Закона за обществените поръчки /ЗОП/в свободен текст. Декларацията се прилага в случаите, когато това е приложимо.</w:t>
      </w:r>
    </w:p>
    <w:p w:rsidR="00545325" w:rsidRDefault="00545325" w:rsidP="00377F4A">
      <w:pPr>
        <w:spacing w:after="0" w:line="240" w:lineRule="auto"/>
        <w:ind w:firstLine="567"/>
        <w:jc w:val="both"/>
        <w:rPr>
          <w:rFonts w:ascii="Times New Roman" w:eastAsia="Times New Roman" w:hAnsi="Times New Roman" w:cs="Times New Roman"/>
          <w:sz w:val="24"/>
          <w:szCs w:val="24"/>
          <w:lang w:eastAsia="fr-FR"/>
        </w:rPr>
      </w:pPr>
    </w:p>
    <w:p w:rsidR="00907CB6" w:rsidRPr="00907CB6" w:rsidRDefault="00907CB6" w:rsidP="00377F4A">
      <w:pPr>
        <w:spacing w:after="0" w:line="240" w:lineRule="auto"/>
        <w:ind w:firstLine="567"/>
        <w:jc w:val="both"/>
        <w:rPr>
          <w:rFonts w:ascii="Times New Roman" w:eastAsia="Times New Roman" w:hAnsi="Times New Roman" w:cs="Times New Roman"/>
          <w:sz w:val="24"/>
          <w:szCs w:val="24"/>
          <w:lang w:eastAsia="fr-FR"/>
        </w:rPr>
      </w:pPr>
      <w:r w:rsidRPr="00907CB6">
        <w:rPr>
          <w:rFonts w:ascii="Times New Roman" w:eastAsia="Times New Roman" w:hAnsi="Times New Roman" w:cs="Times New Roman"/>
          <w:sz w:val="24"/>
          <w:szCs w:val="24"/>
          <w:lang w:eastAsia="fr-FR"/>
        </w:rPr>
        <w:t xml:space="preserve">гр......................, </w:t>
      </w:r>
      <w:r w:rsidRPr="00907CB6">
        <w:rPr>
          <w:rFonts w:ascii="Times New Roman" w:eastAsia="Times New Roman" w:hAnsi="Times New Roman" w:cs="Times New Roman"/>
          <w:sz w:val="24"/>
          <w:szCs w:val="24"/>
          <w:lang w:eastAsia="fr-FR"/>
        </w:rPr>
        <w:tab/>
      </w:r>
      <w:r w:rsidRPr="00907CB6">
        <w:rPr>
          <w:rFonts w:ascii="Times New Roman" w:eastAsia="Times New Roman" w:hAnsi="Times New Roman" w:cs="Times New Roman"/>
          <w:sz w:val="24"/>
          <w:szCs w:val="24"/>
          <w:lang w:eastAsia="fr-FR"/>
        </w:rPr>
        <w:tab/>
      </w:r>
      <w:r w:rsidRPr="00907CB6">
        <w:rPr>
          <w:rFonts w:ascii="Times New Roman" w:eastAsia="Times New Roman" w:hAnsi="Times New Roman" w:cs="Times New Roman"/>
          <w:sz w:val="24"/>
          <w:szCs w:val="24"/>
          <w:lang w:val="ru-RU" w:eastAsia="fr-FR"/>
        </w:rPr>
        <w:tab/>
      </w:r>
      <w:r w:rsidRPr="00907CB6">
        <w:rPr>
          <w:rFonts w:ascii="Times New Roman" w:eastAsia="Times New Roman" w:hAnsi="Times New Roman" w:cs="Times New Roman"/>
          <w:sz w:val="24"/>
          <w:szCs w:val="24"/>
          <w:lang w:val="ru-RU" w:eastAsia="fr-FR"/>
        </w:rPr>
        <w:tab/>
        <w:t>Подпис:........................................</w:t>
      </w:r>
    </w:p>
    <w:p w:rsidR="00907CB6" w:rsidRPr="00907CB6" w:rsidRDefault="00907CB6" w:rsidP="00377F4A">
      <w:pPr>
        <w:tabs>
          <w:tab w:val="center" w:pos="-1620"/>
          <w:tab w:val="right" w:pos="9072"/>
        </w:tabs>
        <w:spacing w:after="0" w:line="240" w:lineRule="auto"/>
        <w:ind w:firstLine="567"/>
        <w:rPr>
          <w:rFonts w:ascii="Times New Roman" w:eastAsia="Times New Roman" w:hAnsi="Times New Roman" w:cs="Times New Roman"/>
          <w:bCs/>
          <w:i/>
          <w:sz w:val="24"/>
          <w:szCs w:val="24"/>
          <w:lang w:val="ru-RU" w:eastAsia="fr-FR"/>
        </w:rPr>
      </w:pPr>
      <w:r w:rsidRPr="00907CB6">
        <w:rPr>
          <w:rFonts w:ascii="Times New Roman" w:eastAsia="Times New Roman" w:hAnsi="Times New Roman" w:cs="Times New Roman"/>
          <w:sz w:val="24"/>
          <w:szCs w:val="24"/>
          <w:lang w:eastAsia="fr-FR"/>
        </w:rPr>
        <w:t>дата:..................</w:t>
      </w:r>
      <w:r w:rsidRPr="00907CB6">
        <w:rPr>
          <w:rFonts w:ascii="Times New Roman" w:eastAsia="Times New Roman" w:hAnsi="Times New Roman" w:cs="Times New Roman"/>
          <w:sz w:val="24"/>
          <w:szCs w:val="24"/>
          <w:lang w:eastAsia="fr-FR"/>
        </w:rPr>
        <w:tab/>
      </w:r>
      <w:r w:rsidRPr="00907CB6">
        <w:rPr>
          <w:rFonts w:ascii="Times New Roman" w:eastAsia="Times New Roman" w:hAnsi="Times New Roman" w:cs="Times New Roman"/>
          <w:bCs/>
          <w:i/>
          <w:sz w:val="24"/>
          <w:szCs w:val="24"/>
          <w:lang w:val="ru-RU" w:eastAsia="fr-FR"/>
        </w:rPr>
        <w:t>/име, фамилия на представляващ и наименование на участник/</w:t>
      </w:r>
    </w:p>
    <w:p w:rsidR="00907CB6" w:rsidRDefault="00907CB6" w:rsidP="00377F4A">
      <w:pPr>
        <w:tabs>
          <w:tab w:val="center" w:pos="-1620"/>
          <w:tab w:val="right" w:pos="9072"/>
        </w:tabs>
        <w:spacing w:after="0" w:line="240" w:lineRule="auto"/>
        <w:ind w:firstLine="567"/>
        <w:rPr>
          <w:rFonts w:ascii="Times New Roman" w:eastAsia="Times New Roman" w:hAnsi="Times New Roman" w:cs="Times New Roman"/>
          <w:bCs/>
          <w:i/>
          <w:sz w:val="24"/>
          <w:szCs w:val="24"/>
          <w:lang w:val="ru-RU" w:eastAsia="fr-FR"/>
        </w:rPr>
      </w:pPr>
      <w:r w:rsidRPr="00907CB6">
        <w:rPr>
          <w:rFonts w:ascii="Times New Roman" w:eastAsia="Times New Roman" w:hAnsi="Times New Roman" w:cs="Times New Roman"/>
          <w:bCs/>
          <w:i/>
          <w:sz w:val="24"/>
          <w:szCs w:val="24"/>
          <w:lang w:val="ru-RU" w:eastAsia="fr-FR"/>
        </w:rPr>
        <w:br w:type="page"/>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69504"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17"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18"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18"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730A4" w:rsidRDefault="00B730A4" w:rsidP="00377F4A">
      <w:pPr>
        <w:tabs>
          <w:tab w:val="left" w:pos="0"/>
          <w:tab w:val="left" w:pos="4860"/>
        </w:tabs>
        <w:spacing w:after="0" w:line="240" w:lineRule="auto"/>
        <w:jc w:val="right"/>
        <w:rPr>
          <w:rFonts w:ascii="Times New Roman" w:eastAsia="Times New Roman" w:hAnsi="Times New Roman" w:cs="Times New Roman"/>
          <w:b/>
          <w:sz w:val="24"/>
          <w:szCs w:val="24"/>
        </w:rPr>
      </w:pPr>
    </w:p>
    <w:p w:rsidR="0016006A" w:rsidRPr="00C40AD7" w:rsidRDefault="002C47FC" w:rsidP="00377F4A">
      <w:pPr>
        <w:tabs>
          <w:tab w:val="left" w:pos="0"/>
          <w:tab w:val="left" w:pos="4860"/>
        </w:tabs>
        <w:spacing w:after="0" w:line="240" w:lineRule="auto"/>
        <w:jc w:val="right"/>
        <w:rPr>
          <w:rFonts w:ascii="Times New Roman" w:eastAsia="Times New Roman" w:hAnsi="Times New Roman"/>
          <w:sz w:val="24"/>
          <w:szCs w:val="24"/>
        </w:rPr>
      </w:pPr>
      <w:r w:rsidRPr="00907CB6">
        <w:rPr>
          <w:rFonts w:ascii="Times New Roman" w:eastAsia="Times New Roman" w:hAnsi="Times New Roman" w:cs="Times New Roman"/>
          <w:b/>
          <w:sz w:val="24"/>
          <w:szCs w:val="24"/>
        </w:rPr>
        <w:t>ПРИЛОЖЕНИЕ</w:t>
      </w:r>
      <w:r w:rsidR="0016006A" w:rsidRPr="00C40AD7">
        <w:rPr>
          <w:rFonts w:ascii="Times New Roman" w:eastAsia="Times New Roman" w:hAnsi="Times New Roman"/>
          <w:sz w:val="24"/>
          <w:szCs w:val="24"/>
        </w:rPr>
        <w:t xml:space="preserve"> № </w:t>
      </w:r>
      <w:r w:rsidR="00F07E7D">
        <w:rPr>
          <w:rFonts w:ascii="Times New Roman" w:eastAsia="Times New Roman" w:hAnsi="Times New Roman"/>
          <w:sz w:val="24"/>
          <w:szCs w:val="24"/>
        </w:rPr>
        <w:t>4</w:t>
      </w:r>
      <w:r w:rsidR="0016006A" w:rsidRPr="00C40AD7">
        <w:rPr>
          <w:rFonts w:ascii="Times New Roman" w:eastAsia="Times New Roman" w:hAnsi="Times New Roman"/>
          <w:sz w:val="24"/>
          <w:szCs w:val="24"/>
        </w:rPr>
        <w:t>.1.</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377F4A" w:rsidRDefault="0016006A" w:rsidP="0016006A">
      <w:pPr>
        <w:tabs>
          <w:tab w:val="left" w:pos="0"/>
          <w:tab w:val="left" w:pos="4860"/>
        </w:tabs>
        <w:spacing w:after="0" w:line="240" w:lineRule="auto"/>
        <w:jc w:val="both"/>
        <w:rPr>
          <w:rFonts w:ascii="Times New Roman" w:eastAsia="Times New Roman" w:hAnsi="Times New Roman"/>
          <w:b/>
          <w:sz w:val="24"/>
          <w:szCs w:val="24"/>
        </w:rPr>
      </w:pPr>
      <w:r w:rsidRPr="00377F4A">
        <w:rPr>
          <w:rFonts w:ascii="Times New Roman" w:eastAsia="Times New Roman" w:hAnsi="Times New Roman"/>
          <w:b/>
          <w:sz w:val="24"/>
          <w:szCs w:val="24"/>
        </w:rPr>
        <w:t xml:space="preserve">                                                         Д  Е  К  Л  А  Р  А  Ц  И  Я</w:t>
      </w:r>
    </w:p>
    <w:p w:rsidR="0016006A" w:rsidRPr="00377F4A" w:rsidRDefault="0016006A" w:rsidP="0016006A">
      <w:pPr>
        <w:tabs>
          <w:tab w:val="left" w:pos="0"/>
          <w:tab w:val="left" w:pos="4860"/>
        </w:tabs>
        <w:spacing w:after="0" w:line="240" w:lineRule="auto"/>
        <w:jc w:val="both"/>
        <w:rPr>
          <w:rFonts w:ascii="Times New Roman" w:eastAsia="Times New Roman" w:hAnsi="Times New Roman"/>
          <w:b/>
          <w:sz w:val="24"/>
          <w:szCs w:val="24"/>
        </w:rPr>
      </w:pPr>
      <w:r w:rsidRPr="00377F4A">
        <w:rPr>
          <w:rFonts w:ascii="Times New Roman" w:eastAsia="Times New Roman" w:hAnsi="Times New Roman"/>
          <w:b/>
          <w:sz w:val="24"/>
          <w:szCs w:val="24"/>
        </w:rPr>
        <w:t xml:space="preserve">             ЗА СЪГЛАСИЕ С КЛАУЗИТЕ НА ПРИЛОЖЕНИЯ ПРОЕКТ НА ДОГОВОР</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Долуподписаният /ата/: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(собствено, бащино, фамилно име)</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с ЕГН: ........................., притежаващ/а л.к. № ............................., издадена 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от .........................., с постоянен адрес: гр.(с) .............................., община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област ..............................., ул. ............................................, бл. .........., ет. ..........., ап.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в качеството си 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(длъжност)</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на участник ....................................................................................ЕИК</w:t>
      </w:r>
      <w:r w:rsidR="00377F4A">
        <w:rPr>
          <w:rFonts w:ascii="Times New Roman" w:eastAsia="Times New Roman" w:hAnsi="Times New Roman"/>
          <w:sz w:val="24"/>
          <w:szCs w:val="24"/>
        </w:rPr>
        <w:t xml:space="preserve"> </w:t>
      </w:r>
      <w:r w:rsidRPr="00C40AD7">
        <w:rPr>
          <w:rFonts w:ascii="Times New Roman" w:eastAsia="Times New Roman" w:hAnsi="Times New Roman"/>
          <w:sz w:val="24"/>
          <w:szCs w:val="24"/>
        </w:rPr>
        <w:t>.....................................</w:t>
      </w:r>
      <w:r w:rsidR="00F24BEF">
        <w:rPr>
          <w:rFonts w:ascii="Times New Roman" w:eastAsia="Times New Roman" w:hAnsi="Times New Roman"/>
          <w:sz w:val="24"/>
          <w:szCs w:val="24"/>
        </w:rPr>
        <w:t>,</w:t>
      </w:r>
    </w:p>
    <w:p w:rsidR="00F24BEF" w:rsidRDefault="00F24BEF" w:rsidP="00F24BEF">
      <w:pPr>
        <w:spacing w:after="0" w:line="240" w:lineRule="auto"/>
        <w:ind w:right="70"/>
        <w:jc w:val="both"/>
        <w:rPr>
          <w:rFonts w:ascii="Times New Roman" w:eastAsia="Times New Roman" w:hAnsi="Times New Roman"/>
          <w:sz w:val="24"/>
          <w:szCs w:val="24"/>
        </w:rPr>
      </w:pPr>
      <w:r w:rsidRPr="00907CB6">
        <w:rPr>
          <w:rFonts w:ascii="Times New Roman" w:hAnsi="Times New Roman" w:cs="Times New Roman"/>
          <w:sz w:val="24"/>
          <w:szCs w:val="24"/>
        </w:rPr>
        <w:t>за участие в</w:t>
      </w:r>
      <w:r>
        <w:rPr>
          <w:rFonts w:ascii="Times New Roman" w:hAnsi="Times New Roman" w:cs="Times New Roman"/>
          <w:sz w:val="24"/>
          <w:szCs w:val="24"/>
        </w:rPr>
        <w:t xml:space="preserve">ъв </w:t>
      </w:r>
      <w:r w:rsidRPr="00B17D5C">
        <w:rPr>
          <w:rFonts w:ascii="Times New Roman" w:hAnsi="Times New Roman" w:cs="Times New Roman"/>
          <w:sz w:val="24"/>
          <w:szCs w:val="24"/>
        </w:rPr>
        <w:t xml:space="preserve">вътрешен конкурентен избор за определяне на изпълнител </w:t>
      </w:r>
      <w:r w:rsidRPr="00907CB6">
        <w:rPr>
          <w:rFonts w:ascii="Times New Roman" w:hAnsi="Times New Roman" w:cs="Times New Roman"/>
          <w:sz w:val="24"/>
          <w:szCs w:val="24"/>
        </w:rPr>
        <w:t>с предмет:</w:t>
      </w:r>
      <w:r w:rsidRPr="001F4A9F">
        <w:rPr>
          <w:rFonts w:ascii="Times New Roman" w:eastAsia="Times New Roman" w:hAnsi="Times New Roman"/>
          <w:sz w:val="24"/>
          <w:szCs w:val="24"/>
        </w:rPr>
        <w:t xml:space="preserve"> </w:t>
      </w:r>
      <w:r w:rsidRPr="001F4A9F">
        <w:rPr>
          <w:rFonts w:ascii="Times New Roman" w:hAnsi="Times New Roman"/>
          <w:b/>
          <w:i/>
          <w:color w:val="000000"/>
          <w:sz w:val="24"/>
          <w:szCs w:val="24"/>
        </w:rPr>
        <w:t>„………………………………………(посочва се наименованието на поръчката)”</w:t>
      </w:r>
      <w:r w:rsidR="0016006A" w:rsidRPr="00C40AD7">
        <w:rPr>
          <w:rFonts w:ascii="Times New Roman" w:eastAsia="Times New Roman" w:hAnsi="Times New Roman"/>
          <w:sz w:val="24"/>
          <w:szCs w:val="24"/>
        </w:rPr>
        <w:t xml:space="preserve">                            </w:t>
      </w:r>
    </w:p>
    <w:p w:rsidR="00F24BEF" w:rsidRDefault="00F24BEF" w:rsidP="00F24BEF">
      <w:pPr>
        <w:spacing w:after="0" w:line="240" w:lineRule="auto"/>
        <w:ind w:right="70"/>
        <w:jc w:val="center"/>
        <w:rPr>
          <w:rFonts w:ascii="Times New Roman" w:eastAsia="Times New Roman" w:hAnsi="Times New Roman"/>
          <w:sz w:val="24"/>
          <w:szCs w:val="24"/>
        </w:rPr>
      </w:pPr>
    </w:p>
    <w:p w:rsidR="0016006A" w:rsidRPr="00C40AD7" w:rsidRDefault="0016006A" w:rsidP="00F24BEF">
      <w:pPr>
        <w:spacing w:after="0" w:line="240" w:lineRule="auto"/>
        <w:ind w:right="70"/>
        <w:jc w:val="center"/>
        <w:rPr>
          <w:rFonts w:ascii="Times New Roman" w:eastAsia="Times New Roman" w:hAnsi="Times New Roman"/>
          <w:sz w:val="24"/>
          <w:szCs w:val="24"/>
        </w:rPr>
      </w:pPr>
      <w:r w:rsidRPr="00C40AD7">
        <w:rPr>
          <w:rFonts w:ascii="Times New Roman" w:eastAsia="Times New Roman" w:hAnsi="Times New Roman"/>
          <w:sz w:val="24"/>
          <w:szCs w:val="24"/>
        </w:rPr>
        <w:t>Д Е К Л А Р И Р А М, ЧЕ:</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Запознат/а съм с проекта на договора за възлагане на обществената поръчка с предмет: ..........................................................................., приемам го без възражения и ако участникът, когото представлявам, бъде определен за изпълнител, ще сключа договора изцяло в съответствие с проекта, приложен към документацията за участие, в законоустановения срок.</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Известна ми е отговорността по чл. 313 от Наказателния кодекс за посочване на неверни данни.</w:t>
      </w:r>
    </w:p>
    <w:p w:rsidR="0016006A"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377F4A" w:rsidRDefault="00377F4A" w:rsidP="0016006A">
      <w:pPr>
        <w:tabs>
          <w:tab w:val="left" w:pos="0"/>
          <w:tab w:val="left" w:pos="4860"/>
        </w:tabs>
        <w:spacing w:after="0" w:line="240" w:lineRule="auto"/>
        <w:jc w:val="both"/>
        <w:rPr>
          <w:rFonts w:ascii="Times New Roman" w:eastAsia="Times New Roman" w:hAnsi="Times New Roman"/>
          <w:sz w:val="24"/>
          <w:szCs w:val="24"/>
        </w:rPr>
      </w:pPr>
    </w:p>
    <w:p w:rsidR="00377F4A" w:rsidRPr="00C40AD7" w:rsidRDefault="00377F4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Дата: ............................                                                     Декларатор: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/подпис и печат/</w:t>
      </w:r>
    </w:p>
    <w:p w:rsidR="00B730A4" w:rsidRDefault="0016006A" w:rsidP="0016006A">
      <w:pPr>
        <w:tabs>
          <w:tab w:val="left" w:pos="0"/>
          <w:tab w:val="left" w:pos="4860"/>
        </w:tabs>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highlight w:val="yellow"/>
        </w:rPr>
        <w:br w:type="page"/>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71552"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19"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19"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20"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730A4" w:rsidRDefault="00B730A4" w:rsidP="0016006A">
      <w:pPr>
        <w:tabs>
          <w:tab w:val="left" w:pos="0"/>
          <w:tab w:val="left" w:pos="4860"/>
        </w:tabs>
        <w:spacing w:after="0" w:line="240" w:lineRule="auto"/>
        <w:jc w:val="right"/>
        <w:rPr>
          <w:rFonts w:ascii="Times New Roman" w:eastAsia="Times New Roman" w:hAnsi="Times New Roman"/>
          <w:sz w:val="24"/>
          <w:szCs w:val="24"/>
        </w:rPr>
      </w:pPr>
    </w:p>
    <w:p w:rsidR="0016006A" w:rsidRPr="00A449B2" w:rsidRDefault="002C47FC" w:rsidP="0016006A">
      <w:pPr>
        <w:tabs>
          <w:tab w:val="left" w:pos="0"/>
          <w:tab w:val="left" w:pos="4860"/>
        </w:tabs>
        <w:spacing w:after="0" w:line="240" w:lineRule="auto"/>
        <w:jc w:val="right"/>
        <w:rPr>
          <w:rFonts w:ascii="Times New Roman" w:eastAsia="Times New Roman" w:hAnsi="Times New Roman"/>
          <w:b/>
          <w:sz w:val="24"/>
          <w:szCs w:val="24"/>
        </w:rPr>
      </w:pPr>
      <w:r w:rsidRPr="00A449B2">
        <w:rPr>
          <w:rFonts w:ascii="Times New Roman" w:eastAsia="Times New Roman" w:hAnsi="Times New Roman" w:cs="Times New Roman"/>
          <w:b/>
          <w:sz w:val="24"/>
          <w:szCs w:val="24"/>
        </w:rPr>
        <w:t xml:space="preserve">ПРИЛОЖЕНИЕ </w:t>
      </w:r>
      <w:r w:rsidR="0016006A" w:rsidRPr="00A449B2">
        <w:rPr>
          <w:rFonts w:ascii="Times New Roman" w:eastAsia="Times New Roman" w:hAnsi="Times New Roman"/>
          <w:b/>
          <w:sz w:val="24"/>
          <w:szCs w:val="24"/>
        </w:rPr>
        <w:t xml:space="preserve">№ </w:t>
      </w:r>
      <w:r w:rsidR="00F07E7D" w:rsidRPr="00A449B2">
        <w:rPr>
          <w:rFonts w:ascii="Times New Roman" w:eastAsia="Times New Roman" w:hAnsi="Times New Roman"/>
          <w:b/>
          <w:sz w:val="24"/>
          <w:szCs w:val="24"/>
        </w:rPr>
        <w:t>4</w:t>
      </w:r>
      <w:r w:rsidR="0016006A" w:rsidRPr="00A449B2">
        <w:rPr>
          <w:rFonts w:ascii="Times New Roman" w:eastAsia="Times New Roman" w:hAnsi="Times New Roman"/>
          <w:b/>
          <w:sz w:val="24"/>
          <w:szCs w:val="24"/>
        </w:rPr>
        <w:t>.2.</w:t>
      </w:r>
    </w:p>
    <w:p w:rsidR="0016006A" w:rsidRPr="00010BEA" w:rsidRDefault="0016006A" w:rsidP="0016006A">
      <w:pPr>
        <w:tabs>
          <w:tab w:val="left" w:pos="0"/>
          <w:tab w:val="left" w:pos="4860"/>
        </w:tabs>
        <w:spacing w:after="0" w:line="240" w:lineRule="auto"/>
        <w:jc w:val="both"/>
        <w:rPr>
          <w:rFonts w:ascii="Times New Roman" w:eastAsia="Times New Roman" w:hAnsi="Times New Roman"/>
          <w:color w:val="FF0000"/>
          <w:sz w:val="24"/>
          <w:szCs w:val="24"/>
          <w:highlight w:val="yellow"/>
        </w:rPr>
      </w:pPr>
    </w:p>
    <w:p w:rsidR="0016006A" w:rsidRPr="00C40AD7" w:rsidRDefault="0016006A" w:rsidP="0016006A">
      <w:pPr>
        <w:tabs>
          <w:tab w:val="left" w:pos="0"/>
          <w:tab w:val="left" w:pos="4860"/>
        </w:tabs>
        <w:spacing w:after="0" w:line="240" w:lineRule="auto"/>
        <w:jc w:val="center"/>
        <w:rPr>
          <w:rFonts w:ascii="Times New Roman" w:eastAsia="Times New Roman" w:hAnsi="Times New Roman"/>
          <w:sz w:val="24"/>
          <w:szCs w:val="24"/>
        </w:rPr>
      </w:pPr>
      <w:r w:rsidRPr="00C40AD7">
        <w:rPr>
          <w:rFonts w:ascii="Times New Roman" w:eastAsia="Times New Roman" w:hAnsi="Times New Roman"/>
          <w:sz w:val="24"/>
          <w:szCs w:val="24"/>
        </w:rPr>
        <w:t>Д  Е  К  Л  А  Р  А  Ц  И  Я</w:t>
      </w:r>
    </w:p>
    <w:p w:rsidR="0016006A" w:rsidRPr="00C40AD7" w:rsidRDefault="0016006A" w:rsidP="0016006A">
      <w:pPr>
        <w:tabs>
          <w:tab w:val="left" w:pos="0"/>
          <w:tab w:val="left" w:pos="4860"/>
        </w:tabs>
        <w:spacing w:after="0" w:line="240" w:lineRule="auto"/>
        <w:jc w:val="center"/>
        <w:rPr>
          <w:rFonts w:ascii="Times New Roman" w:eastAsia="Times New Roman" w:hAnsi="Times New Roman"/>
          <w:sz w:val="24"/>
          <w:szCs w:val="24"/>
        </w:rPr>
      </w:pPr>
      <w:r w:rsidRPr="00C40AD7">
        <w:rPr>
          <w:rFonts w:ascii="Times New Roman" w:eastAsia="Times New Roman" w:hAnsi="Times New Roman"/>
          <w:sz w:val="24"/>
          <w:szCs w:val="24"/>
        </w:rPr>
        <w:t>ЗА СРОК НА ВАЛИДНОСТ НА ОФЕРТАТА</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Долуподписаният /ата/: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(собствено, бащино, фамилно име)</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с ЕГН: ..........................., притежаващ/а л.к. № ........................., издадена 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от............................, с постоянен адрес: гр.(с) ................................, община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област ................................., ул. ............................................., бл. .........., ет. ..........., ап.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в качеството си 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(длъжност)</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на участник .........................................................................................ЕИК.............................</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(наименование на участника)</w:t>
      </w:r>
    </w:p>
    <w:p w:rsidR="0016006A" w:rsidRDefault="00F24BEF" w:rsidP="0016006A">
      <w:pPr>
        <w:tabs>
          <w:tab w:val="left" w:pos="0"/>
          <w:tab w:val="left" w:pos="4860"/>
        </w:tabs>
        <w:spacing w:after="0" w:line="240" w:lineRule="auto"/>
        <w:jc w:val="both"/>
        <w:rPr>
          <w:rFonts w:ascii="Times New Roman" w:eastAsia="Times New Roman" w:hAnsi="Times New Roman"/>
          <w:sz w:val="24"/>
          <w:szCs w:val="24"/>
        </w:rPr>
      </w:pPr>
      <w:r w:rsidRPr="00907CB6">
        <w:rPr>
          <w:rFonts w:ascii="Times New Roman" w:hAnsi="Times New Roman" w:cs="Times New Roman"/>
          <w:sz w:val="24"/>
          <w:szCs w:val="24"/>
        </w:rPr>
        <w:t>за участие в</w:t>
      </w:r>
      <w:r>
        <w:rPr>
          <w:rFonts w:ascii="Times New Roman" w:hAnsi="Times New Roman" w:cs="Times New Roman"/>
          <w:sz w:val="24"/>
          <w:szCs w:val="24"/>
        </w:rPr>
        <w:t xml:space="preserve">ъв </w:t>
      </w:r>
      <w:r w:rsidRPr="00B17D5C">
        <w:rPr>
          <w:rFonts w:ascii="Times New Roman" w:hAnsi="Times New Roman" w:cs="Times New Roman"/>
          <w:sz w:val="24"/>
          <w:szCs w:val="24"/>
        </w:rPr>
        <w:t xml:space="preserve">вътрешен конкурентен избор за определяне на изпълнител </w:t>
      </w:r>
      <w:r w:rsidRPr="00907CB6">
        <w:rPr>
          <w:rFonts w:ascii="Times New Roman" w:hAnsi="Times New Roman" w:cs="Times New Roman"/>
          <w:sz w:val="24"/>
          <w:szCs w:val="24"/>
        </w:rPr>
        <w:t>с предмет:</w:t>
      </w:r>
      <w:r w:rsidRPr="001F4A9F">
        <w:rPr>
          <w:rFonts w:ascii="Times New Roman" w:eastAsia="Times New Roman" w:hAnsi="Times New Roman"/>
          <w:sz w:val="24"/>
          <w:szCs w:val="24"/>
        </w:rPr>
        <w:t xml:space="preserve"> </w:t>
      </w:r>
      <w:r w:rsidRPr="001F4A9F">
        <w:rPr>
          <w:rFonts w:ascii="Times New Roman" w:hAnsi="Times New Roman"/>
          <w:b/>
          <w:i/>
          <w:color w:val="000000"/>
          <w:sz w:val="24"/>
          <w:szCs w:val="24"/>
        </w:rPr>
        <w:t>„…………………………………………(посочва се наименованието на поръчката)”</w:t>
      </w:r>
      <w:r w:rsidRPr="00C40AD7">
        <w:rPr>
          <w:rFonts w:ascii="Times New Roman" w:eastAsia="Times New Roman" w:hAnsi="Times New Roman"/>
          <w:sz w:val="24"/>
          <w:szCs w:val="24"/>
        </w:rPr>
        <w:t xml:space="preserve">        </w:t>
      </w:r>
    </w:p>
    <w:p w:rsidR="00F24BEF" w:rsidRDefault="00F24BEF" w:rsidP="0016006A">
      <w:pPr>
        <w:tabs>
          <w:tab w:val="left" w:pos="0"/>
          <w:tab w:val="left" w:pos="4860"/>
        </w:tabs>
        <w:spacing w:after="0" w:line="240" w:lineRule="auto"/>
        <w:jc w:val="both"/>
        <w:rPr>
          <w:rFonts w:ascii="Times New Roman" w:eastAsia="Times New Roman" w:hAnsi="Times New Roman"/>
          <w:sz w:val="24"/>
          <w:szCs w:val="24"/>
        </w:rPr>
      </w:pPr>
    </w:p>
    <w:p w:rsidR="00F24BEF" w:rsidRPr="00C40AD7" w:rsidRDefault="00F24BEF"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F24BEF" w:rsidP="00F24BEF">
      <w:pPr>
        <w:tabs>
          <w:tab w:val="left" w:pos="0"/>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b/>
      </w:r>
      <w:r w:rsidR="0016006A" w:rsidRPr="00C40AD7">
        <w:rPr>
          <w:rFonts w:ascii="Times New Roman" w:eastAsia="Times New Roman" w:hAnsi="Times New Roman"/>
          <w:sz w:val="24"/>
          <w:szCs w:val="24"/>
        </w:rPr>
        <w:t xml:space="preserve">С подаване на настоящата оферта декларираме, че сме съгласни валидността на нашата оферта да бъде ................. </w:t>
      </w:r>
      <w:r w:rsidR="00FE3CCE">
        <w:rPr>
          <w:rFonts w:ascii="Times New Roman" w:eastAsia="Times New Roman" w:hAnsi="Times New Roman"/>
          <w:sz w:val="24"/>
          <w:szCs w:val="24"/>
        </w:rPr>
        <w:t>(</w:t>
      </w:r>
      <w:r w:rsidR="00FE3CCE">
        <w:rPr>
          <w:rFonts w:ascii="Times New Roman" w:eastAsia="Times New Roman" w:hAnsi="Times New Roman" w:cs="Times New Roman"/>
          <w:sz w:val="24"/>
          <w:szCs w:val="24"/>
          <w:lang w:eastAsia="bg-BG"/>
        </w:rPr>
        <w:t>предложеният срок следва да бъде не по</w:t>
      </w:r>
      <w:r w:rsidR="000C1FC6">
        <w:rPr>
          <w:rFonts w:ascii="Times New Roman" w:eastAsia="Times New Roman" w:hAnsi="Times New Roman" w:cs="Times New Roman"/>
          <w:sz w:val="24"/>
          <w:szCs w:val="24"/>
          <w:lang w:eastAsia="bg-BG"/>
        </w:rPr>
        <w:t>-</w:t>
      </w:r>
      <w:r w:rsidR="00FE3CCE">
        <w:rPr>
          <w:rFonts w:ascii="Times New Roman" w:eastAsia="Times New Roman" w:hAnsi="Times New Roman" w:cs="Times New Roman"/>
          <w:sz w:val="24"/>
          <w:szCs w:val="24"/>
          <w:lang w:eastAsia="bg-BG"/>
        </w:rPr>
        <w:t>кратък от три месеца)</w:t>
      </w:r>
      <w:r w:rsidR="0016006A" w:rsidRPr="00C40AD7">
        <w:rPr>
          <w:rFonts w:ascii="Times New Roman" w:eastAsia="Times New Roman" w:hAnsi="Times New Roman"/>
          <w:sz w:val="24"/>
          <w:szCs w:val="24"/>
        </w:rPr>
        <w:t xml:space="preserve"> месеца от крайния срок за получаване на оферти, посочен в обявлението за процедурата.</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Известна ми е отговорността по чл. 313 от Наказателния кодекс за посочване на неверни данни.</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Дата: ..............................                                                  </w:t>
      </w:r>
      <w:r w:rsidR="00377F4A">
        <w:rPr>
          <w:rFonts w:ascii="Times New Roman" w:eastAsia="Times New Roman" w:hAnsi="Times New Roman"/>
          <w:sz w:val="24"/>
          <w:szCs w:val="24"/>
        </w:rPr>
        <w:tab/>
      </w:r>
      <w:r w:rsidRPr="00C40AD7">
        <w:rPr>
          <w:rFonts w:ascii="Times New Roman" w:eastAsia="Times New Roman" w:hAnsi="Times New Roman"/>
          <w:sz w:val="24"/>
          <w:szCs w:val="24"/>
        </w:rPr>
        <w:t>Декларатор: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00377F4A">
        <w:rPr>
          <w:rFonts w:ascii="Times New Roman" w:eastAsia="Times New Roman" w:hAnsi="Times New Roman"/>
          <w:sz w:val="24"/>
          <w:szCs w:val="24"/>
        </w:rPr>
        <w:tab/>
      </w:r>
      <w:r w:rsidRPr="00C40AD7">
        <w:rPr>
          <w:rFonts w:ascii="Times New Roman" w:eastAsia="Times New Roman" w:hAnsi="Times New Roman"/>
          <w:sz w:val="24"/>
          <w:szCs w:val="24"/>
        </w:rPr>
        <w:t>/подпис и печат/</w:t>
      </w:r>
    </w:p>
    <w:p w:rsidR="00B730A4" w:rsidRDefault="0016006A" w:rsidP="0016006A">
      <w:pPr>
        <w:tabs>
          <w:tab w:val="left" w:pos="0"/>
          <w:tab w:val="left" w:pos="4860"/>
        </w:tabs>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highlight w:val="yellow"/>
        </w:rPr>
        <w:br w:type="page"/>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73600"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21"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20"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22"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730A4" w:rsidRDefault="00B730A4" w:rsidP="0016006A">
      <w:pPr>
        <w:tabs>
          <w:tab w:val="left" w:pos="0"/>
          <w:tab w:val="left" w:pos="4860"/>
        </w:tabs>
        <w:spacing w:after="0" w:line="240" w:lineRule="auto"/>
        <w:jc w:val="right"/>
        <w:rPr>
          <w:rFonts w:ascii="Times New Roman" w:eastAsia="Times New Roman" w:hAnsi="Times New Roman"/>
          <w:sz w:val="24"/>
          <w:szCs w:val="24"/>
        </w:rPr>
      </w:pPr>
    </w:p>
    <w:p w:rsidR="0016006A" w:rsidRPr="00C40AD7" w:rsidRDefault="002C47FC" w:rsidP="0016006A">
      <w:pPr>
        <w:tabs>
          <w:tab w:val="left" w:pos="0"/>
          <w:tab w:val="left" w:pos="4860"/>
        </w:tabs>
        <w:spacing w:after="0" w:line="240" w:lineRule="auto"/>
        <w:jc w:val="right"/>
        <w:rPr>
          <w:rFonts w:ascii="Times New Roman" w:eastAsia="Times New Roman" w:hAnsi="Times New Roman"/>
          <w:sz w:val="24"/>
          <w:szCs w:val="24"/>
        </w:rPr>
      </w:pPr>
      <w:r w:rsidRPr="00907CB6">
        <w:rPr>
          <w:rFonts w:ascii="Times New Roman" w:eastAsia="Times New Roman" w:hAnsi="Times New Roman" w:cs="Times New Roman"/>
          <w:b/>
          <w:sz w:val="24"/>
          <w:szCs w:val="24"/>
        </w:rPr>
        <w:t>ПРИЛОЖЕНИЕ</w:t>
      </w:r>
      <w:r w:rsidRPr="00A449B2">
        <w:rPr>
          <w:rFonts w:ascii="Times New Roman" w:eastAsia="Times New Roman" w:hAnsi="Times New Roman" w:cs="Times New Roman"/>
          <w:b/>
          <w:sz w:val="24"/>
          <w:szCs w:val="24"/>
        </w:rPr>
        <w:t xml:space="preserve"> </w:t>
      </w:r>
      <w:r w:rsidR="0016006A" w:rsidRPr="00A449B2">
        <w:rPr>
          <w:rFonts w:ascii="Times New Roman" w:eastAsia="Times New Roman" w:hAnsi="Times New Roman"/>
          <w:b/>
          <w:sz w:val="24"/>
          <w:szCs w:val="24"/>
        </w:rPr>
        <w:t xml:space="preserve">№ </w:t>
      </w:r>
      <w:r w:rsidR="00F07E7D" w:rsidRPr="00A449B2">
        <w:rPr>
          <w:rFonts w:ascii="Times New Roman" w:eastAsia="Times New Roman" w:hAnsi="Times New Roman"/>
          <w:b/>
          <w:sz w:val="24"/>
          <w:szCs w:val="24"/>
        </w:rPr>
        <w:t>4</w:t>
      </w:r>
      <w:r w:rsidR="0016006A" w:rsidRPr="00A449B2">
        <w:rPr>
          <w:rFonts w:ascii="Times New Roman" w:eastAsia="Times New Roman" w:hAnsi="Times New Roman"/>
          <w:b/>
          <w:sz w:val="24"/>
          <w:szCs w:val="24"/>
        </w:rPr>
        <w:t>.3.</w:t>
      </w:r>
    </w:p>
    <w:p w:rsidR="0016006A" w:rsidRPr="00C40AD7" w:rsidRDefault="0016006A" w:rsidP="0016006A">
      <w:pPr>
        <w:tabs>
          <w:tab w:val="left" w:pos="0"/>
          <w:tab w:val="left" w:pos="4860"/>
        </w:tabs>
        <w:spacing w:after="0" w:line="240" w:lineRule="auto"/>
        <w:jc w:val="both"/>
        <w:rPr>
          <w:rFonts w:ascii="Times New Roman" w:eastAsia="Times New Roman" w:hAnsi="Times New Roman"/>
          <w:color w:val="FF0000"/>
          <w:sz w:val="24"/>
          <w:szCs w:val="24"/>
        </w:rPr>
      </w:pPr>
    </w:p>
    <w:p w:rsidR="0016006A" w:rsidRPr="00C40AD7" w:rsidRDefault="0016006A" w:rsidP="0016006A">
      <w:pPr>
        <w:tabs>
          <w:tab w:val="left" w:pos="0"/>
          <w:tab w:val="left" w:pos="4860"/>
        </w:tabs>
        <w:spacing w:after="0" w:line="240" w:lineRule="auto"/>
        <w:jc w:val="center"/>
        <w:rPr>
          <w:rFonts w:ascii="Times New Roman" w:eastAsia="Times New Roman" w:hAnsi="Times New Roman"/>
          <w:sz w:val="24"/>
          <w:szCs w:val="24"/>
        </w:rPr>
      </w:pPr>
      <w:r w:rsidRPr="00C40AD7">
        <w:rPr>
          <w:rFonts w:ascii="Times New Roman" w:eastAsia="Times New Roman" w:hAnsi="Times New Roman"/>
          <w:sz w:val="24"/>
          <w:szCs w:val="24"/>
        </w:rPr>
        <w:t>Д  Е  К  Л  А  Р  А  Ц  И  Я</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Долуподписаният /ата/: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(собствено, бащино, фамилно име)</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с ЕГН:........................, притежаващ/а л.к. № ..........................., издадена 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от ............................., с постоянен адрес: гр.(с) ............................., община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област ................................., ул. .............................................., бл. .........., ет. ..........., ап.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в качеството си 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(длъжност)</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на .........................................................................................ЕИК..........................................</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(наименование на участника/члена на обединението)</w:t>
      </w:r>
    </w:p>
    <w:p w:rsidR="0016006A" w:rsidRDefault="00F24BEF" w:rsidP="0016006A">
      <w:pPr>
        <w:tabs>
          <w:tab w:val="left" w:pos="0"/>
          <w:tab w:val="left" w:pos="4860"/>
        </w:tabs>
        <w:spacing w:after="0" w:line="240" w:lineRule="auto"/>
        <w:jc w:val="both"/>
        <w:rPr>
          <w:rFonts w:ascii="Times New Roman" w:eastAsia="Times New Roman" w:hAnsi="Times New Roman"/>
          <w:sz w:val="24"/>
          <w:szCs w:val="24"/>
        </w:rPr>
      </w:pPr>
      <w:r w:rsidRPr="00907CB6">
        <w:rPr>
          <w:rFonts w:ascii="Times New Roman" w:hAnsi="Times New Roman" w:cs="Times New Roman"/>
          <w:sz w:val="24"/>
          <w:szCs w:val="24"/>
        </w:rPr>
        <w:t>за участие в</w:t>
      </w:r>
      <w:r>
        <w:rPr>
          <w:rFonts w:ascii="Times New Roman" w:hAnsi="Times New Roman" w:cs="Times New Roman"/>
          <w:sz w:val="24"/>
          <w:szCs w:val="24"/>
        </w:rPr>
        <w:t xml:space="preserve">ъв </w:t>
      </w:r>
      <w:r w:rsidRPr="00B17D5C">
        <w:rPr>
          <w:rFonts w:ascii="Times New Roman" w:hAnsi="Times New Roman" w:cs="Times New Roman"/>
          <w:sz w:val="24"/>
          <w:szCs w:val="24"/>
        </w:rPr>
        <w:t xml:space="preserve">вътрешен конкурентен избор за определяне на изпълнител </w:t>
      </w:r>
      <w:r w:rsidRPr="00907CB6">
        <w:rPr>
          <w:rFonts w:ascii="Times New Roman" w:hAnsi="Times New Roman" w:cs="Times New Roman"/>
          <w:sz w:val="24"/>
          <w:szCs w:val="24"/>
        </w:rPr>
        <w:t>с предмет:</w:t>
      </w:r>
      <w:r w:rsidRPr="001F4A9F">
        <w:rPr>
          <w:rFonts w:ascii="Times New Roman" w:eastAsia="Times New Roman" w:hAnsi="Times New Roman"/>
          <w:sz w:val="24"/>
          <w:szCs w:val="24"/>
        </w:rPr>
        <w:t xml:space="preserve"> </w:t>
      </w:r>
      <w:r w:rsidRPr="001F4A9F">
        <w:rPr>
          <w:rFonts w:ascii="Times New Roman" w:hAnsi="Times New Roman"/>
          <w:b/>
          <w:i/>
          <w:color w:val="000000"/>
          <w:sz w:val="24"/>
          <w:szCs w:val="24"/>
        </w:rPr>
        <w:t>„…………………………………………(посочва се наименованието на поръчката)”</w:t>
      </w:r>
      <w:r w:rsidRPr="00C40AD7">
        <w:rPr>
          <w:rFonts w:ascii="Times New Roman" w:eastAsia="Times New Roman" w:hAnsi="Times New Roman"/>
          <w:sz w:val="24"/>
          <w:szCs w:val="24"/>
        </w:rPr>
        <w:t xml:space="preserve">        </w:t>
      </w:r>
    </w:p>
    <w:p w:rsidR="00F24BEF" w:rsidRDefault="00F24BEF" w:rsidP="0016006A">
      <w:pPr>
        <w:tabs>
          <w:tab w:val="left" w:pos="0"/>
          <w:tab w:val="left" w:pos="4860"/>
        </w:tabs>
        <w:spacing w:after="0" w:line="240" w:lineRule="auto"/>
        <w:jc w:val="both"/>
        <w:rPr>
          <w:rFonts w:ascii="Times New Roman" w:eastAsia="Times New Roman" w:hAnsi="Times New Roman"/>
          <w:sz w:val="24"/>
          <w:szCs w:val="24"/>
        </w:rPr>
      </w:pPr>
    </w:p>
    <w:p w:rsidR="00F24BEF" w:rsidRPr="00C40AD7" w:rsidRDefault="00F24BEF"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Д Е К Л А Р И Р А М, ЧЕ:</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Известна ми е отговорността по чл. 313 от Наказателния кодекс за посочване на неверни данни.</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Дата: ..............................                                                      Декларатор: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t>/подпис и печат/</w:t>
      </w:r>
    </w:p>
    <w:p w:rsidR="0016006A" w:rsidRPr="00907CB6" w:rsidRDefault="0016006A" w:rsidP="0016006A">
      <w:pPr>
        <w:tabs>
          <w:tab w:val="center" w:pos="-1620"/>
          <w:tab w:val="right" w:pos="9072"/>
        </w:tabs>
        <w:ind w:firstLine="567"/>
        <w:rPr>
          <w:rFonts w:ascii="Times New Roman" w:hAnsi="Times New Roman" w:cs="Times New Roman"/>
          <w:b/>
          <w:bCs/>
          <w:sz w:val="24"/>
          <w:szCs w:val="24"/>
          <w:lang w:eastAsia="bg-BG"/>
        </w:rPr>
      </w:pPr>
      <w:r>
        <w:rPr>
          <w:rFonts w:ascii="Times New Roman" w:hAnsi="Times New Roman"/>
          <w:b/>
          <w:iCs/>
          <w:sz w:val="24"/>
          <w:szCs w:val="24"/>
          <w:highlight w:val="yellow"/>
        </w:rPr>
        <w:br w:type="page"/>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75648"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23"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21"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24"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730A4" w:rsidRDefault="00B730A4" w:rsidP="00907CB6">
      <w:pPr>
        <w:ind w:firstLine="708"/>
        <w:jc w:val="right"/>
        <w:rPr>
          <w:rFonts w:ascii="Times New Roman" w:hAnsi="Times New Roman" w:cs="Times New Roman"/>
          <w:b/>
          <w:bCs/>
          <w:color w:val="000000"/>
          <w:sz w:val="24"/>
          <w:szCs w:val="24"/>
          <w:lang w:eastAsia="bg-BG"/>
        </w:rPr>
      </w:pPr>
    </w:p>
    <w:p w:rsidR="00907CB6" w:rsidRPr="00907CB6" w:rsidRDefault="00907CB6" w:rsidP="00907CB6">
      <w:pPr>
        <w:ind w:firstLine="708"/>
        <w:jc w:val="right"/>
        <w:rPr>
          <w:rFonts w:ascii="Times New Roman" w:hAnsi="Times New Roman" w:cs="Times New Roman"/>
          <w:b/>
          <w:bCs/>
          <w:color w:val="000000"/>
          <w:sz w:val="24"/>
          <w:szCs w:val="24"/>
          <w:lang w:eastAsia="bg-BG"/>
        </w:rPr>
      </w:pPr>
      <w:r w:rsidRPr="00907CB6">
        <w:rPr>
          <w:rFonts w:ascii="Times New Roman" w:hAnsi="Times New Roman" w:cs="Times New Roman"/>
          <w:b/>
          <w:bCs/>
          <w:color w:val="000000"/>
          <w:sz w:val="24"/>
          <w:szCs w:val="24"/>
          <w:lang w:eastAsia="bg-BG"/>
        </w:rPr>
        <w:t xml:space="preserve">ПРИЛОЖЕНИЕ № </w:t>
      </w:r>
      <w:r w:rsidR="00F07E7D">
        <w:rPr>
          <w:rFonts w:ascii="Times New Roman" w:hAnsi="Times New Roman" w:cs="Times New Roman"/>
          <w:b/>
          <w:bCs/>
          <w:color w:val="000000"/>
          <w:sz w:val="24"/>
          <w:szCs w:val="24"/>
          <w:lang w:eastAsia="bg-BG"/>
        </w:rPr>
        <w:t>5</w:t>
      </w:r>
    </w:p>
    <w:p w:rsidR="00A83EC6" w:rsidRDefault="00A83EC6" w:rsidP="00377F4A">
      <w:pPr>
        <w:spacing w:after="0"/>
        <w:rPr>
          <w:rFonts w:ascii="Times New Roman" w:eastAsia="Times New Roman" w:hAnsi="Times New Roman" w:cs="Times New Roman"/>
          <w:b/>
          <w:sz w:val="24"/>
          <w:szCs w:val="24"/>
        </w:rPr>
      </w:pPr>
    </w:p>
    <w:p w:rsidR="00907CB6" w:rsidRPr="00907CB6" w:rsidRDefault="00907CB6" w:rsidP="00377F4A">
      <w:pPr>
        <w:spacing w:after="0"/>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ДО</w:t>
      </w:r>
    </w:p>
    <w:p w:rsidR="00907CB6" w:rsidRPr="00907CB6" w:rsidRDefault="00907CB6" w:rsidP="00377F4A">
      <w:pPr>
        <w:spacing w:after="0"/>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ОБЩИНА НОВИ ПАЗАР</w:t>
      </w:r>
    </w:p>
    <w:p w:rsidR="00907CB6" w:rsidRPr="00907CB6" w:rsidRDefault="00907CB6" w:rsidP="00377F4A">
      <w:pPr>
        <w:spacing w:after="0"/>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УЛ. „ВАСИЛ ЛЕВСКИ“ 3</w:t>
      </w:r>
    </w:p>
    <w:p w:rsidR="00907CB6" w:rsidRPr="00907CB6" w:rsidRDefault="00907CB6" w:rsidP="00907CB6">
      <w:pPr>
        <w:spacing w:before="240" w:after="60"/>
        <w:ind w:right="70"/>
        <w:jc w:val="center"/>
        <w:outlineLvl w:val="4"/>
        <w:rPr>
          <w:rFonts w:ascii="Times New Roman" w:hAnsi="Times New Roman" w:cs="Times New Roman"/>
          <w:b/>
          <w:bCs/>
          <w:sz w:val="24"/>
          <w:szCs w:val="24"/>
          <w:lang w:eastAsia="bg-BG"/>
        </w:rPr>
      </w:pPr>
      <w:r w:rsidRPr="00907CB6">
        <w:rPr>
          <w:rFonts w:ascii="Times New Roman" w:hAnsi="Times New Roman" w:cs="Times New Roman"/>
          <w:b/>
          <w:bCs/>
          <w:sz w:val="24"/>
          <w:szCs w:val="24"/>
          <w:lang w:eastAsia="bg-BG"/>
        </w:rPr>
        <w:t>ЦЕНОВО ПРЕДЛОЖЕНИЕ</w:t>
      </w:r>
    </w:p>
    <w:p w:rsidR="00907CB6" w:rsidRPr="00907CB6" w:rsidRDefault="00907CB6" w:rsidP="00F24BEF">
      <w:pPr>
        <w:spacing w:after="0" w:line="240" w:lineRule="auto"/>
        <w:ind w:right="70"/>
        <w:jc w:val="center"/>
        <w:rPr>
          <w:rFonts w:ascii="Times New Roman" w:hAnsi="Times New Roman" w:cs="Times New Roman"/>
          <w:sz w:val="24"/>
          <w:szCs w:val="24"/>
          <w:lang w:eastAsia="bg-BG"/>
        </w:rPr>
      </w:pPr>
    </w:p>
    <w:p w:rsidR="00907CB6" w:rsidRPr="00907CB6" w:rsidRDefault="00907CB6" w:rsidP="00F24BEF">
      <w:pPr>
        <w:spacing w:after="0" w:line="240" w:lineRule="auto"/>
        <w:ind w:left="709" w:right="70"/>
        <w:jc w:val="center"/>
        <w:rPr>
          <w:rFonts w:ascii="Times New Roman" w:hAnsi="Times New Roman" w:cs="Times New Roman"/>
          <w:sz w:val="24"/>
          <w:szCs w:val="24"/>
          <w:lang w:eastAsia="bg-BG"/>
        </w:rPr>
      </w:pPr>
      <w:r w:rsidRPr="00907CB6">
        <w:rPr>
          <w:rFonts w:ascii="Times New Roman" w:hAnsi="Times New Roman" w:cs="Times New Roman"/>
          <w:sz w:val="24"/>
          <w:szCs w:val="24"/>
          <w:lang w:eastAsia="bg-BG"/>
        </w:rPr>
        <w:t xml:space="preserve">за участие </w:t>
      </w:r>
      <w:r w:rsidR="00091943" w:rsidRPr="00114063">
        <w:rPr>
          <w:rFonts w:ascii="Times New Roman" w:hAnsi="Times New Roman" w:cs="Times New Roman"/>
          <w:sz w:val="24"/>
          <w:szCs w:val="24"/>
          <w:lang w:eastAsia="bg-BG"/>
        </w:rPr>
        <w:t xml:space="preserve">във вътрешен конкурентен избор за определяне на изпълнител </w:t>
      </w:r>
      <w:r w:rsidRPr="00907CB6">
        <w:rPr>
          <w:rFonts w:ascii="Times New Roman" w:hAnsi="Times New Roman" w:cs="Times New Roman"/>
          <w:sz w:val="24"/>
          <w:szCs w:val="24"/>
          <w:lang w:eastAsia="bg-BG"/>
        </w:rPr>
        <w:t>с предмет:</w:t>
      </w:r>
    </w:p>
    <w:p w:rsidR="00907CB6" w:rsidRPr="00907CB6" w:rsidRDefault="00907CB6" w:rsidP="00F24BEF">
      <w:pPr>
        <w:tabs>
          <w:tab w:val="left" w:pos="-600"/>
          <w:tab w:val="left" w:pos="0"/>
        </w:tabs>
        <w:spacing w:after="0" w:line="240" w:lineRule="auto"/>
        <w:jc w:val="center"/>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val="ru-RU" w:eastAsia="bg-BG"/>
        </w:rPr>
        <w:t xml:space="preserve">…….. </w:t>
      </w:r>
      <w:r w:rsidRPr="00907CB6">
        <w:rPr>
          <w:rFonts w:ascii="Times New Roman" w:eastAsia="Times New Roman" w:hAnsi="Times New Roman" w:cs="Times New Roman"/>
          <w:i/>
          <w:sz w:val="24"/>
          <w:szCs w:val="24"/>
          <w:lang w:val="ru-RU" w:eastAsia="bg-BG"/>
        </w:rPr>
        <w:t>(посочва се наименованието на обществената</w:t>
      </w:r>
      <w:r w:rsidR="00935451">
        <w:rPr>
          <w:rFonts w:ascii="Times New Roman" w:eastAsia="Times New Roman" w:hAnsi="Times New Roman" w:cs="Times New Roman"/>
          <w:i/>
          <w:sz w:val="24"/>
          <w:szCs w:val="24"/>
          <w:lang w:val="ru-RU" w:eastAsia="bg-BG"/>
        </w:rPr>
        <w:t xml:space="preserve"> </w:t>
      </w:r>
      <w:r w:rsidRPr="00907CB6">
        <w:rPr>
          <w:rFonts w:ascii="Times New Roman" w:eastAsia="Times New Roman" w:hAnsi="Times New Roman" w:cs="Times New Roman"/>
          <w:i/>
          <w:sz w:val="24"/>
          <w:szCs w:val="24"/>
          <w:lang w:val="ru-RU" w:eastAsia="bg-BG"/>
        </w:rPr>
        <w:t>поръчка)</w:t>
      </w:r>
    </w:p>
    <w:p w:rsidR="00907CB6" w:rsidRPr="00907CB6" w:rsidRDefault="00907CB6" w:rsidP="00F24BEF">
      <w:pPr>
        <w:spacing w:after="0"/>
        <w:ind w:right="70"/>
        <w:rPr>
          <w:rFonts w:ascii="Times New Roman" w:hAnsi="Times New Roman" w:cs="Times New Roman"/>
          <w:sz w:val="24"/>
          <w:szCs w:val="24"/>
          <w:lang w:eastAsia="bg-BG"/>
        </w:rPr>
      </w:pPr>
      <w:r w:rsidRPr="00907CB6">
        <w:rPr>
          <w:rFonts w:ascii="Times New Roman" w:hAnsi="Times New Roman" w:cs="Times New Roman"/>
          <w:sz w:val="24"/>
          <w:szCs w:val="24"/>
          <w:lang w:eastAsia="bg-BG"/>
        </w:rPr>
        <w:t>......................................................................................................................................................</w:t>
      </w:r>
    </w:p>
    <w:p w:rsidR="00907CB6" w:rsidRPr="00907CB6" w:rsidRDefault="00907CB6" w:rsidP="00907CB6">
      <w:pPr>
        <w:tabs>
          <w:tab w:val="left" w:pos="709"/>
        </w:tabs>
        <w:spacing w:after="120"/>
        <w:jc w:val="both"/>
        <w:rPr>
          <w:rFonts w:ascii="Times New Roman" w:hAnsi="Times New Roman" w:cs="Times New Roman"/>
          <w:b/>
          <w:bCs/>
          <w:sz w:val="24"/>
          <w:szCs w:val="24"/>
          <w:lang w:eastAsia="pl-PL"/>
        </w:rPr>
      </w:pPr>
      <w:r w:rsidRPr="00907CB6">
        <w:rPr>
          <w:rFonts w:ascii="Times New Roman" w:hAnsi="Times New Roman" w:cs="Times New Roman"/>
          <w:sz w:val="24"/>
          <w:szCs w:val="24"/>
          <w:lang w:eastAsia="pl-PL"/>
        </w:rPr>
        <w:t>[</w:t>
      </w:r>
      <w:r w:rsidRPr="00907CB6">
        <w:rPr>
          <w:rFonts w:ascii="Times New Roman" w:hAnsi="Times New Roman" w:cs="Times New Roman"/>
          <w:i/>
          <w:iCs/>
          <w:sz w:val="24"/>
          <w:szCs w:val="24"/>
          <w:lang w:eastAsia="pl-PL"/>
        </w:rPr>
        <w:t>наименование на участника</w:t>
      </w:r>
      <w:r w:rsidRPr="00907CB6">
        <w:rPr>
          <w:rFonts w:ascii="Times New Roman" w:hAnsi="Times New Roman" w:cs="Times New Roman"/>
          <w:sz w:val="24"/>
          <w:szCs w:val="24"/>
          <w:lang w:eastAsia="pl-PL"/>
        </w:rPr>
        <w:t>],</w:t>
      </w:r>
    </w:p>
    <w:p w:rsidR="00907CB6" w:rsidRPr="00907CB6" w:rsidRDefault="00935451" w:rsidP="00907CB6">
      <w:pPr>
        <w:tabs>
          <w:tab w:val="left" w:pos="709"/>
        </w:tabs>
        <w:spacing w:after="120"/>
        <w:jc w:val="both"/>
        <w:rPr>
          <w:rFonts w:ascii="Times New Roman" w:hAnsi="Times New Roman" w:cs="Times New Roman"/>
          <w:sz w:val="24"/>
          <w:szCs w:val="24"/>
          <w:lang w:eastAsia="pl-PL"/>
        </w:rPr>
      </w:pPr>
      <w:r>
        <w:rPr>
          <w:rFonts w:ascii="Times New Roman" w:hAnsi="Times New Roman" w:cs="Times New Roman"/>
          <w:sz w:val="24"/>
          <w:szCs w:val="24"/>
          <w:lang w:eastAsia="pl-PL"/>
        </w:rPr>
        <w:t xml:space="preserve">с </w:t>
      </w:r>
      <w:r w:rsidR="00907CB6" w:rsidRPr="00907CB6">
        <w:rPr>
          <w:rFonts w:ascii="Times New Roman" w:hAnsi="Times New Roman" w:cs="Times New Roman"/>
          <w:sz w:val="24"/>
          <w:szCs w:val="24"/>
          <w:lang w:eastAsia="pl-PL"/>
        </w:rPr>
        <w:t xml:space="preserve">БУЛСТАТ/ЕИК/Номер на регистрация в съответната държава [.................…], регистрирано в [......................…] с данни по регистрацията: […], регистрация по ДДС: [..........................................…], </w:t>
      </w:r>
    </w:p>
    <w:p w:rsidR="00907CB6" w:rsidRPr="00907CB6" w:rsidRDefault="00907CB6" w:rsidP="00907CB6">
      <w:pPr>
        <w:tabs>
          <w:tab w:val="left" w:pos="709"/>
        </w:tabs>
        <w:spacing w:after="120"/>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със седалище [........................................................................................................................…] и адрес на управление [........................................................................................................…],</w:t>
      </w:r>
    </w:p>
    <w:p w:rsidR="00907CB6" w:rsidRPr="00907CB6" w:rsidRDefault="00907CB6" w:rsidP="00907CB6">
      <w:pPr>
        <w:tabs>
          <w:tab w:val="left" w:pos="709"/>
        </w:tabs>
        <w:spacing w:after="120"/>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адрес за кореспонденция: [..........................................................................................…], телефон за контакт [...............................…], факс [..............................................…], електронна поща [................................................................…]</w:t>
      </w:r>
    </w:p>
    <w:p w:rsidR="00907CB6" w:rsidRPr="00907CB6" w:rsidRDefault="00907CB6" w:rsidP="00907CB6">
      <w:pPr>
        <w:tabs>
          <w:tab w:val="left" w:pos="709"/>
        </w:tabs>
        <w:spacing w:after="120"/>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банкова сметка: [.................................................................................…]</w:t>
      </w:r>
    </w:p>
    <w:p w:rsidR="00907CB6" w:rsidRPr="00907CB6" w:rsidRDefault="00907CB6" w:rsidP="00907CB6">
      <w:pPr>
        <w:tabs>
          <w:tab w:val="left" w:pos="709"/>
        </w:tabs>
        <w:spacing w:after="120"/>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представлявано от ...........................................................................................[</w:t>
      </w:r>
      <w:r w:rsidRPr="00907CB6">
        <w:rPr>
          <w:rFonts w:ascii="Times New Roman" w:hAnsi="Times New Roman" w:cs="Times New Roman"/>
          <w:i/>
          <w:iCs/>
          <w:sz w:val="24"/>
          <w:szCs w:val="24"/>
          <w:lang w:eastAsia="pl-PL"/>
        </w:rPr>
        <w:t>трите имена</w:t>
      </w:r>
      <w:r w:rsidRPr="00907CB6">
        <w:rPr>
          <w:rFonts w:ascii="Times New Roman" w:hAnsi="Times New Roman" w:cs="Times New Roman"/>
          <w:sz w:val="24"/>
          <w:szCs w:val="24"/>
          <w:lang w:eastAsia="pl-PL"/>
        </w:rPr>
        <w:t>] в качеството на ...................................................................[</w:t>
      </w:r>
      <w:r w:rsidRPr="00907CB6">
        <w:rPr>
          <w:rFonts w:ascii="Times New Roman" w:hAnsi="Times New Roman" w:cs="Times New Roman"/>
          <w:i/>
          <w:iCs/>
          <w:sz w:val="24"/>
          <w:szCs w:val="24"/>
          <w:lang w:eastAsia="pl-PL"/>
        </w:rPr>
        <w:t>длъжност, или друго качество</w:t>
      </w:r>
      <w:r w:rsidRPr="00907CB6">
        <w:rPr>
          <w:rFonts w:ascii="Times New Roman" w:hAnsi="Times New Roman" w:cs="Times New Roman"/>
          <w:sz w:val="24"/>
          <w:szCs w:val="24"/>
          <w:lang w:eastAsia="pl-PL"/>
        </w:rPr>
        <w:t>]</w:t>
      </w:r>
    </w:p>
    <w:p w:rsidR="00907CB6" w:rsidRPr="00907CB6" w:rsidRDefault="00907CB6" w:rsidP="00907CB6">
      <w:pPr>
        <w:ind w:firstLine="567"/>
        <w:jc w:val="both"/>
        <w:rPr>
          <w:rFonts w:ascii="Times New Roman" w:eastAsia="Times New Roman" w:hAnsi="Times New Roman" w:cs="Times New Roman"/>
          <w:b/>
          <w:sz w:val="24"/>
          <w:szCs w:val="24"/>
          <w:lang w:eastAsia="fr-FR"/>
        </w:rPr>
      </w:pPr>
      <w:r w:rsidRPr="00907CB6">
        <w:rPr>
          <w:rFonts w:ascii="Times New Roman" w:eastAsia="Times New Roman" w:hAnsi="Times New Roman" w:cs="Times New Roman"/>
          <w:b/>
          <w:sz w:val="24"/>
          <w:szCs w:val="24"/>
          <w:lang w:eastAsia="fr-FR"/>
        </w:rPr>
        <w:t>Уважаеми Дами и Господа,</w:t>
      </w:r>
    </w:p>
    <w:p w:rsidR="00907CB6" w:rsidRPr="00907CB6" w:rsidRDefault="00907CB6" w:rsidP="00377F4A">
      <w:pPr>
        <w:pStyle w:val="a9"/>
        <w:tabs>
          <w:tab w:val="left" w:pos="-600"/>
          <w:tab w:val="left" w:pos="0"/>
        </w:tabs>
        <w:spacing w:after="0"/>
        <w:ind w:firstLine="567"/>
        <w:jc w:val="both"/>
        <w:rPr>
          <w:rFonts w:eastAsia="Times New Roman"/>
          <w:b/>
          <w:lang w:eastAsia="bg-BG"/>
        </w:rPr>
      </w:pPr>
      <w:r w:rsidRPr="00907CB6">
        <w:rPr>
          <w:rFonts w:eastAsia="Times New Roman"/>
          <w:b/>
          <w:lang w:val="ru-RU" w:eastAsia="fr-FR"/>
        </w:rPr>
        <w:t>1.</w:t>
      </w:r>
      <w:r w:rsidRPr="00907CB6">
        <w:rPr>
          <w:rFonts w:eastAsia="Times New Roman"/>
          <w:lang w:val="ru-RU" w:eastAsia="fr-FR"/>
        </w:rPr>
        <w:t xml:space="preserve"> След запознаване с </w:t>
      </w:r>
      <w:r w:rsidR="00284C71">
        <w:rPr>
          <w:rFonts w:eastAsia="Times New Roman"/>
          <w:lang w:val="ru-RU" w:eastAsia="fr-FR"/>
        </w:rPr>
        <w:t>поканата</w:t>
      </w:r>
      <w:r w:rsidRPr="00907CB6">
        <w:rPr>
          <w:rFonts w:eastAsia="Times New Roman"/>
          <w:lang w:val="ru-RU" w:eastAsia="fr-FR"/>
        </w:rPr>
        <w:t xml:space="preserve"> за участие в настояща</w:t>
      </w:r>
      <w:r w:rsidR="00091943">
        <w:rPr>
          <w:rFonts w:eastAsia="Times New Roman"/>
          <w:lang w:val="ru-RU" w:eastAsia="fr-FR"/>
        </w:rPr>
        <w:t>я</w:t>
      </w:r>
      <w:r w:rsidR="00284C71">
        <w:rPr>
          <w:rFonts w:eastAsia="Times New Roman"/>
          <w:lang w:val="ru-RU" w:eastAsia="fr-FR"/>
        </w:rPr>
        <w:t xml:space="preserve"> </w:t>
      </w:r>
      <w:r w:rsidR="00091943" w:rsidRPr="00114063">
        <w:rPr>
          <w:lang w:eastAsia="bg-BG"/>
        </w:rPr>
        <w:t xml:space="preserve">вътрешен конкурентен избор за определяне на изпълнител </w:t>
      </w:r>
      <w:r w:rsidRPr="00907CB6">
        <w:rPr>
          <w:rFonts w:eastAsia="Times New Roman"/>
          <w:lang w:val="ru-RU" w:eastAsia="fr-FR"/>
        </w:rPr>
        <w:t xml:space="preserve">за сключване на </w:t>
      </w:r>
      <w:r w:rsidR="00091943">
        <w:rPr>
          <w:rFonts w:eastAsia="Times New Roman"/>
          <w:lang w:val="ru-RU" w:eastAsia="fr-FR"/>
        </w:rPr>
        <w:t>договор,</w:t>
      </w:r>
      <w:r w:rsidR="00935451">
        <w:rPr>
          <w:rFonts w:eastAsia="Times New Roman"/>
          <w:lang w:val="ru-RU" w:eastAsia="fr-FR"/>
        </w:rPr>
        <w:t xml:space="preserve"> </w:t>
      </w:r>
      <w:r w:rsidRPr="00907CB6">
        <w:rPr>
          <w:rFonts w:eastAsia="Times New Roman"/>
          <w:lang w:val="ru-RU" w:eastAsia="fr-FR"/>
        </w:rPr>
        <w:t>ние</w:t>
      </w:r>
      <w:r w:rsidR="00935451">
        <w:rPr>
          <w:rFonts w:eastAsia="Times New Roman"/>
          <w:lang w:val="ru-RU" w:eastAsia="fr-FR"/>
        </w:rPr>
        <w:t xml:space="preserve"> </w:t>
      </w:r>
      <w:r w:rsidRPr="00907CB6">
        <w:rPr>
          <w:rFonts w:eastAsia="Times New Roman"/>
          <w:lang w:val="ru-RU" w:eastAsia="fr-FR"/>
        </w:rPr>
        <w:t>предлагаме да организираме и изпълним</w:t>
      </w:r>
      <w:r w:rsidR="00935451">
        <w:rPr>
          <w:rFonts w:eastAsia="Times New Roman"/>
          <w:lang w:val="ru-RU" w:eastAsia="fr-FR"/>
        </w:rPr>
        <w:t xml:space="preserve"> </w:t>
      </w:r>
      <w:r w:rsidRPr="00907CB6">
        <w:rPr>
          <w:rFonts w:eastAsia="Times New Roman"/>
          <w:lang w:val="ru-RU" w:eastAsia="fr-FR"/>
        </w:rPr>
        <w:t>поръчката</w:t>
      </w:r>
      <w:r w:rsidR="00935451">
        <w:rPr>
          <w:rFonts w:eastAsia="Times New Roman"/>
          <w:lang w:val="ru-RU" w:eastAsia="fr-FR"/>
        </w:rPr>
        <w:t xml:space="preserve"> </w:t>
      </w:r>
      <w:r w:rsidRPr="00907CB6">
        <w:rPr>
          <w:rFonts w:eastAsia="Times New Roman"/>
          <w:lang w:val="ru-RU" w:eastAsia="fr-FR"/>
        </w:rPr>
        <w:t>съгласно</w:t>
      </w:r>
      <w:r w:rsidR="00935451">
        <w:rPr>
          <w:rFonts w:eastAsia="Times New Roman"/>
          <w:lang w:val="ru-RU" w:eastAsia="fr-FR"/>
        </w:rPr>
        <w:t xml:space="preserve"> </w:t>
      </w:r>
      <w:r w:rsidRPr="00907CB6">
        <w:rPr>
          <w:rFonts w:eastAsia="Times New Roman"/>
          <w:lang w:val="ru-RU" w:eastAsia="fr-FR"/>
        </w:rPr>
        <w:t>документацията за участие и техническата спецификация за обществена</w:t>
      </w:r>
      <w:r w:rsidR="00856244">
        <w:rPr>
          <w:rFonts w:eastAsia="Times New Roman"/>
          <w:lang w:val="ru-RU" w:eastAsia="fr-FR"/>
        </w:rPr>
        <w:t xml:space="preserve"> </w:t>
      </w:r>
      <w:r w:rsidRPr="00907CB6">
        <w:rPr>
          <w:rFonts w:eastAsia="Times New Roman"/>
          <w:lang w:val="ru-RU" w:eastAsia="fr-FR"/>
        </w:rPr>
        <w:t xml:space="preserve">поръчка с предмет: </w:t>
      </w:r>
      <w:r w:rsidRPr="00907CB6">
        <w:rPr>
          <w:rFonts w:eastAsia="Times New Roman"/>
          <w:b/>
          <w:lang w:val="ru-RU" w:eastAsia="bg-BG"/>
        </w:rPr>
        <w:t xml:space="preserve">…….. </w:t>
      </w:r>
      <w:r w:rsidRPr="00907CB6">
        <w:rPr>
          <w:rFonts w:eastAsia="Times New Roman"/>
          <w:i/>
          <w:lang w:val="ru-RU" w:eastAsia="bg-BG"/>
        </w:rPr>
        <w:t>(посочва се наименованието на общественатапоръчка)</w:t>
      </w:r>
    </w:p>
    <w:p w:rsidR="00907CB6" w:rsidRPr="00907CB6" w:rsidRDefault="00907CB6" w:rsidP="00377F4A">
      <w:pPr>
        <w:spacing w:after="0"/>
        <w:ind w:firstLine="567"/>
        <w:jc w:val="both"/>
        <w:rPr>
          <w:rFonts w:ascii="Times New Roman" w:eastAsia="Times New Roman" w:hAnsi="Times New Roman" w:cs="Times New Roman"/>
          <w:sz w:val="24"/>
          <w:szCs w:val="24"/>
          <w:lang w:eastAsia="bg-BG"/>
        </w:rPr>
      </w:pPr>
      <w:r w:rsidRPr="00907CB6">
        <w:rPr>
          <w:rFonts w:ascii="Times New Roman" w:eastAsia="Times New Roman" w:hAnsi="Times New Roman" w:cs="Times New Roman"/>
          <w:sz w:val="24"/>
          <w:szCs w:val="24"/>
          <w:lang w:eastAsia="bg-BG"/>
        </w:rPr>
        <w:t>Във връзка с обявената обществена поръчка, Ви представяме нашето ценово предложение, както следва:</w:t>
      </w:r>
    </w:p>
    <w:p w:rsidR="00091943" w:rsidRDefault="00907CB6" w:rsidP="00377F4A">
      <w:pPr>
        <w:shd w:val="clear" w:color="auto" w:fill="FFFFFF"/>
        <w:spacing w:after="0"/>
        <w:ind w:firstLine="567"/>
        <w:jc w:val="both"/>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За изпълнението на дейностите предлагаме обща цена ...........................лв.</w:t>
      </w:r>
      <w:r w:rsidR="00856244">
        <w:rPr>
          <w:rFonts w:ascii="Times New Roman" w:eastAsia="Times New Roman" w:hAnsi="Times New Roman" w:cs="Times New Roman"/>
          <w:b/>
          <w:sz w:val="24"/>
          <w:szCs w:val="24"/>
        </w:rPr>
        <w:t xml:space="preserve"> </w:t>
      </w:r>
      <w:r w:rsidRPr="00907CB6">
        <w:rPr>
          <w:rFonts w:ascii="Times New Roman" w:eastAsia="Times New Roman" w:hAnsi="Times New Roman" w:cs="Times New Roman"/>
          <w:b/>
          <w:sz w:val="24"/>
          <w:szCs w:val="24"/>
        </w:rPr>
        <w:t>/</w:t>
      </w:r>
      <w:r w:rsidRPr="00907CB6">
        <w:rPr>
          <w:rFonts w:ascii="Times New Roman" w:eastAsia="Times New Roman" w:hAnsi="Times New Roman" w:cs="Times New Roman"/>
          <w:b/>
          <w:i/>
          <w:iCs/>
          <w:sz w:val="24"/>
          <w:szCs w:val="24"/>
        </w:rPr>
        <w:t>словом</w:t>
      </w:r>
      <w:r w:rsidR="00091943">
        <w:rPr>
          <w:rFonts w:ascii="Times New Roman" w:eastAsia="Times New Roman" w:hAnsi="Times New Roman" w:cs="Times New Roman"/>
          <w:b/>
          <w:sz w:val="24"/>
          <w:szCs w:val="24"/>
        </w:rPr>
        <w:t xml:space="preserve">..................../без ДДС и </w:t>
      </w:r>
      <w:r w:rsidR="00091943" w:rsidRPr="00907CB6">
        <w:rPr>
          <w:rFonts w:ascii="Times New Roman" w:eastAsia="Times New Roman" w:hAnsi="Times New Roman" w:cs="Times New Roman"/>
          <w:b/>
          <w:sz w:val="24"/>
          <w:szCs w:val="24"/>
        </w:rPr>
        <w:t>...........................лв.</w:t>
      </w:r>
      <w:r w:rsidR="00856244">
        <w:rPr>
          <w:rFonts w:ascii="Times New Roman" w:eastAsia="Times New Roman" w:hAnsi="Times New Roman" w:cs="Times New Roman"/>
          <w:b/>
          <w:sz w:val="24"/>
          <w:szCs w:val="24"/>
        </w:rPr>
        <w:t xml:space="preserve"> </w:t>
      </w:r>
      <w:r w:rsidR="00091943" w:rsidRPr="00907CB6">
        <w:rPr>
          <w:rFonts w:ascii="Times New Roman" w:eastAsia="Times New Roman" w:hAnsi="Times New Roman" w:cs="Times New Roman"/>
          <w:b/>
          <w:sz w:val="24"/>
          <w:szCs w:val="24"/>
        </w:rPr>
        <w:t>/</w:t>
      </w:r>
      <w:r w:rsidR="00091943" w:rsidRPr="00907CB6">
        <w:rPr>
          <w:rFonts w:ascii="Times New Roman" w:eastAsia="Times New Roman" w:hAnsi="Times New Roman" w:cs="Times New Roman"/>
          <w:b/>
          <w:i/>
          <w:iCs/>
          <w:sz w:val="24"/>
          <w:szCs w:val="24"/>
        </w:rPr>
        <w:t>словом</w:t>
      </w:r>
      <w:r w:rsidR="00091943">
        <w:rPr>
          <w:rFonts w:ascii="Times New Roman" w:eastAsia="Times New Roman" w:hAnsi="Times New Roman" w:cs="Times New Roman"/>
          <w:b/>
          <w:sz w:val="24"/>
          <w:szCs w:val="24"/>
        </w:rPr>
        <w:t xml:space="preserve">..................../ с ДДС и единична цена </w:t>
      </w:r>
      <w:r w:rsidR="00091943" w:rsidRPr="00907CB6">
        <w:rPr>
          <w:rFonts w:ascii="Times New Roman" w:eastAsia="Times New Roman" w:hAnsi="Times New Roman" w:cs="Times New Roman"/>
          <w:b/>
          <w:sz w:val="24"/>
          <w:szCs w:val="24"/>
        </w:rPr>
        <w:t>...........................лв./м² РЗП (разгъната застроена площ</w:t>
      </w:r>
      <w:r w:rsidR="00091943" w:rsidRPr="00907CB6">
        <w:rPr>
          <w:rFonts w:ascii="Times New Roman" w:eastAsia="Times New Roman" w:hAnsi="Times New Roman" w:cs="Times New Roman"/>
          <w:b/>
          <w:sz w:val="24"/>
          <w:szCs w:val="24"/>
          <w:lang w:val="ru-RU"/>
        </w:rPr>
        <w:t>)</w:t>
      </w:r>
      <w:r w:rsidR="00091943" w:rsidRPr="00907CB6">
        <w:rPr>
          <w:rFonts w:ascii="Times New Roman" w:eastAsia="Times New Roman" w:hAnsi="Times New Roman" w:cs="Times New Roman"/>
          <w:b/>
          <w:sz w:val="24"/>
          <w:szCs w:val="24"/>
        </w:rPr>
        <w:t>/</w:t>
      </w:r>
      <w:r w:rsidR="00091943" w:rsidRPr="00907CB6">
        <w:rPr>
          <w:rFonts w:ascii="Times New Roman" w:eastAsia="Times New Roman" w:hAnsi="Times New Roman" w:cs="Times New Roman"/>
          <w:b/>
          <w:i/>
          <w:iCs/>
          <w:sz w:val="24"/>
          <w:szCs w:val="24"/>
        </w:rPr>
        <w:t>словом</w:t>
      </w:r>
      <w:r w:rsidR="00091943" w:rsidRPr="00907CB6">
        <w:rPr>
          <w:rFonts w:ascii="Times New Roman" w:eastAsia="Times New Roman" w:hAnsi="Times New Roman" w:cs="Times New Roman"/>
          <w:b/>
          <w:sz w:val="24"/>
          <w:szCs w:val="24"/>
        </w:rPr>
        <w:t>..................../без ДДС</w:t>
      </w:r>
      <w:r w:rsidR="005167F1">
        <w:rPr>
          <w:rFonts w:ascii="Times New Roman" w:eastAsia="Times New Roman" w:hAnsi="Times New Roman" w:cs="Times New Roman"/>
          <w:b/>
          <w:sz w:val="24"/>
          <w:szCs w:val="24"/>
        </w:rPr>
        <w:t>, както следва: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01"/>
        <w:gridCol w:w="803"/>
        <w:gridCol w:w="2410"/>
        <w:gridCol w:w="1134"/>
        <w:gridCol w:w="1843"/>
        <w:gridCol w:w="917"/>
        <w:gridCol w:w="868"/>
        <w:gridCol w:w="1251"/>
      </w:tblGrid>
      <w:tr w:rsidR="00FC6E7E" w:rsidRPr="003F2B1F" w:rsidTr="00C71EC2">
        <w:trPr>
          <w:cantSplit/>
        </w:trPr>
        <w:tc>
          <w:tcPr>
            <w:tcW w:w="401" w:type="dxa"/>
            <w:shd w:val="clear" w:color="auto" w:fill="auto"/>
            <w:hideMark/>
          </w:tcPr>
          <w:p w:rsidR="005167F1" w:rsidRPr="00E12323" w:rsidRDefault="005167F1" w:rsidP="00C71EC2">
            <w:pPr>
              <w:spacing w:after="0" w:line="240" w:lineRule="auto"/>
              <w:ind w:firstLine="57"/>
              <w:jc w:val="center"/>
              <w:rPr>
                <w:rFonts w:ascii="Times New Roman" w:hAnsi="Times New Roman" w:cs="Times New Roman"/>
                <w:b/>
                <w:bCs/>
                <w:color w:val="000000"/>
                <w:sz w:val="24"/>
                <w:szCs w:val="24"/>
              </w:rPr>
            </w:pPr>
            <w:r w:rsidRPr="00E12323">
              <w:rPr>
                <w:rFonts w:ascii="Times New Roman" w:hAnsi="Times New Roman" w:cs="Times New Roman"/>
                <w:b/>
                <w:bCs/>
                <w:color w:val="000000"/>
                <w:sz w:val="24"/>
                <w:szCs w:val="24"/>
              </w:rPr>
              <w:t>№</w:t>
            </w:r>
          </w:p>
        </w:tc>
        <w:tc>
          <w:tcPr>
            <w:tcW w:w="803" w:type="dxa"/>
            <w:shd w:val="clear" w:color="auto" w:fill="auto"/>
            <w:hideMark/>
          </w:tcPr>
          <w:p w:rsidR="005167F1" w:rsidRPr="00E12323" w:rsidRDefault="005167F1" w:rsidP="00C71EC2">
            <w:pPr>
              <w:spacing w:after="0" w:line="240" w:lineRule="auto"/>
              <w:ind w:firstLine="57"/>
              <w:jc w:val="center"/>
              <w:rPr>
                <w:rFonts w:ascii="Times New Roman" w:hAnsi="Times New Roman" w:cs="Times New Roman"/>
                <w:b/>
                <w:bCs/>
                <w:color w:val="000000"/>
                <w:sz w:val="24"/>
                <w:szCs w:val="24"/>
              </w:rPr>
            </w:pPr>
            <w:r w:rsidRPr="00E12323">
              <w:rPr>
                <w:rFonts w:ascii="Times New Roman" w:hAnsi="Times New Roman" w:cs="Times New Roman"/>
                <w:b/>
                <w:bCs/>
                <w:color w:val="000000"/>
                <w:sz w:val="24"/>
                <w:szCs w:val="24"/>
              </w:rPr>
              <w:t>Град</w:t>
            </w:r>
          </w:p>
        </w:tc>
        <w:tc>
          <w:tcPr>
            <w:tcW w:w="2410" w:type="dxa"/>
            <w:shd w:val="clear" w:color="auto" w:fill="auto"/>
            <w:hideMark/>
          </w:tcPr>
          <w:p w:rsidR="005167F1" w:rsidRPr="00E12323" w:rsidRDefault="005167F1" w:rsidP="00C71EC2">
            <w:pPr>
              <w:spacing w:after="0" w:line="240" w:lineRule="auto"/>
              <w:ind w:firstLine="57"/>
              <w:jc w:val="center"/>
              <w:rPr>
                <w:rFonts w:ascii="Times New Roman" w:hAnsi="Times New Roman" w:cs="Times New Roman"/>
                <w:b/>
                <w:bCs/>
                <w:color w:val="000000"/>
                <w:sz w:val="24"/>
                <w:szCs w:val="24"/>
              </w:rPr>
            </w:pPr>
            <w:r w:rsidRPr="00E12323">
              <w:rPr>
                <w:rFonts w:ascii="Times New Roman" w:hAnsi="Times New Roman" w:cs="Times New Roman"/>
                <w:b/>
                <w:bCs/>
                <w:color w:val="000000"/>
                <w:sz w:val="24"/>
                <w:szCs w:val="24"/>
              </w:rPr>
              <w:t>Адрес на сградата</w:t>
            </w:r>
          </w:p>
        </w:tc>
        <w:tc>
          <w:tcPr>
            <w:tcW w:w="1134" w:type="dxa"/>
            <w:shd w:val="clear" w:color="auto" w:fill="auto"/>
            <w:hideMark/>
          </w:tcPr>
          <w:p w:rsidR="005167F1" w:rsidRPr="00E12323" w:rsidRDefault="005167F1" w:rsidP="00C71EC2">
            <w:pPr>
              <w:spacing w:after="0" w:line="240" w:lineRule="auto"/>
              <w:ind w:firstLine="57"/>
              <w:jc w:val="center"/>
              <w:rPr>
                <w:rFonts w:ascii="Times New Roman" w:hAnsi="Times New Roman" w:cs="Times New Roman"/>
                <w:b/>
                <w:bCs/>
                <w:color w:val="000000"/>
                <w:sz w:val="24"/>
                <w:szCs w:val="24"/>
              </w:rPr>
            </w:pPr>
            <w:r w:rsidRPr="00E12323">
              <w:rPr>
                <w:rFonts w:ascii="Times New Roman" w:hAnsi="Times New Roman" w:cs="Times New Roman"/>
                <w:b/>
                <w:bCs/>
                <w:color w:val="000000"/>
                <w:sz w:val="24"/>
                <w:szCs w:val="24"/>
              </w:rPr>
              <w:t xml:space="preserve">РЗП на сградата </w:t>
            </w:r>
          </w:p>
        </w:tc>
        <w:tc>
          <w:tcPr>
            <w:tcW w:w="1843" w:type="dxa"/>
            <w:shd w:val="clear" w:color="auto" w:fill="auto"/>
            <w:hideMark/>
          </w:tcPr>
          <w:p w:rsidR="005167F1" w:rsidRPr="00E12323" w:rsidRDefault="005167F1" w:rsidP="00C71EC2">
            <w:pPr>
              <w:spacing w:after="0" w:line="240" w:lineRule="auto"/>
              <w:ind w:firstLine="57"/>
              <w:rPr>
                <w:rFonts w:ascii="Times New Roman" w:hAnsi="Times New Roman" w:cs="Times New Roman"/>
                <w:b/>
                <w:bCs/>
                <w:sz w:val="24"/>
                <w:szCs w:val="24"/>
              </w:rPr>
            </w:pPr>
            <w:r w:rsidRPr="00E12323">
              <w:rPr>
                <w:rFonts w:ascii="Times New Roman" w:hAnsi="Times New Roman" w:cs="Times New Roman"/>
                <w:b/>
                <w:bCs/>
                <w:sz w:val="24"/>
                <w:szCs w:val="24"/>
              </w:rPr>
              <w:t>Въвеждане в експлоатация</w:t>
            </w:r>
          </w:p>
        </w:tc>
        <w:tc>
          <w:tcPr>
            <w:tcW w:w="917" w:type="dxa"/>
            <w:shd w:val="clear" w:color="auto" w:fill="auto"/>
            <w:hideMark/>
          </w:tcPr>
          <w:p w:rsidR="005167F1" w:rsidRPr="00E12323" w:rsidRDefault="005167F1" w:rsidP="00C71EC2">
            <w:pPr>
              <w:spacing w:after="0" w:line="240" w:lineRule="auto"/>
              <w:ind w:firstLine="57"/>
              <w:jc w:val="center"/>
              <w:rPr>
                <w:rFonts w:ascii="Times New Roman" w:hAnsi="Times New Roman" w:cs="Times New Roman"/>
                <w:b/>
                <w:bCs/>
                <w:color w:val="000000"/>
                <w:sz w:val="24"/>
                <w:szCs w:val="24"/>
              </w:rPr>
            </w:pPr>
            <w:r w:rsidRPr="00E12323">
              <w:rPr>
                <w:rFonts w:ascii="Times New Roman" w:hAnsi="Times New Roman" w:cs="Times New Roman"/>
                <w:b/>
                <w:bCs/>
                <w:color w:val="000000"/>
                <w:sz w:val="24"/>
                <w:szCs w:val="24"/>
              </w:rPr>
              <w:t>Етажност на сградата</w:t>
            </w:r>
          </w:p>
        </w:tc>
        <w:tc>
          <w:tcPr>
            <w:tcW w:w="868" w:type="dxa"/>
            <w:shd w:val="clear" w:color="auto" w:fill="auto"/>
            <w:hideMark/>
          </w:tcPr>
          <w:p w:rsidR="005167F1" w:rsidRPr="00E12323" w:rsidRDefault="005167F1" w:rsidP="00C71EC2">
            <w:pPr>
              <w:spacing w:after="0" w:line="240" w:lineRule="auto"/>
              <w:ind w:firstLine="57"/>
              <w:jc w:val="center"/>
              <w:rPr>
                <w:rFonts w:ascii="Times New Roman" w:hAnsi="Times New Roman" w:cs="Times New Roman"/>
                <w:b/>
                <w:bCs/>
                <w:color w:val="000000"/>
                <w:sz w:val="24"/>
                <w:szCs w:val="24"/>
              </w:rPr>
            </w:pPr>
            <w:r w:rsidRPr="00E12323">
              <w:rPr>
                <w:rFonts w:ascii="Times New Roman" w:hAnsi="Times New Roman" w:cs="Times New Roman"/>
                <w:b/>
                <w:bCs/>
                <w:color w:val="000000"/>
                <w:sz w:val="24"/>
                <w:szCs w:val="24"/>
              </w:rPr>
              <w:t xml:space="preserve"> ССО</w:t>
            </w:r>
          </w:p>
        </w:tc>
        <w:tc>
          <w:tcPr>
            <w:tcW w:w="1251" w:type="dxa"/>
          </w:tcPr>
          <w:p w:rsidR="005167F1" w:rsidRPr="00E12323" w:rsidRDefault="00753263" w:rsidP="00C71EC2">
            <w:pPr>
              <w:spacing w:after="0" w:line="240" w:lineRule="auto"/>
              <w:ind w:firstLine="57"/>
              <w:jc w:val="center"/>
              <w:rPr>
                <w:rFonts w:ascii="Times New Roman" w:hAnsi="Times New Roman" w:cs="Times New Roman"/>
                <w:b/>
                <w:bCs/>
                <w:color w:val="000000"/>
                <w:sz w:val="24"/>
                <w:szCs w:val="24"/>
              </w:rPr>
            </w:pPr>
            <w:r w:rsidRPr="00E12323">
              <w:rPr>
                <w:rFonts w:ascii="Times New Roman" w:hAnsi="Times New Roman" w:cs="Times New Roman"/>
                <w:b/>
                <w:bCs/>
                <w:color w:val="000000"/>
                <w:sz w:val="24"/>
                <w:szCs w:val="24"/>
              </w:rPr>
              <w:t>Цена за изпълнение в лв. без ДДС</w:t>
            </w:r>
          </w:p>
        </w:tc>
      </w:tr>
      <w:tr w:rsidR="00E12323" w:rsidRPr="00753263" w:rsidTr="00C71EC2">
        <w:trPr>
          <w:cantSplit/>
        </w:trPr>
        <w:tc>
          <w:tcPr>
            <w:tcW w:w="401" w:type="dxa"/>
            <w:shd w:val="clear" w:color="auto" w:fill="auto"/>
            <w:hideMark/>
          </w:tcPr>
          <w:p w:rsidR="00E12323" w:rsidRPr="00E12323" w:rsidRDefault="00E12323" w:rsidP="00C71EC2">
            <w:pPr>
              <w:spacing w:after="0" w:line="240" w:lineRule="auto"/>
              <w:ind w:firstLine="57"/>
              <w:jc w:val="right"/>
              <w:rPr>
                <w:rFonts w:ascii="Times New Roman" w:hAnsi="Times New Roman" w:cs="Times New Roman"/>
                <w:color w:val="000000"/>
                <w:sz w:val="24"/>
                <w:szCs w:val="24"/>
              </w:rPr>
            </w:pPr>
            <w:r w:rsidRPr="00E12323">
              <w:rPr>
                <w:rFonts w:ascii="Times New Roman" w:hAnsi="Times New Roman" w:cs="Times New Roman"/>
                <w:color w:val="000000"/>
                <w:sz w:val="24"/>
                <w:szCs w:val="24"/>
              </w:rPr>
              <w:lastRenderedPageBreak/>
              <w:t>1</w:t>
            </w:r>
          </w:p>
        </w:tc>
        <w:tc>
          <w:tcPr>
            <w:tcW w:w="803" w:type="dxa"/>
            <w:shd w:val="clear" w:color="auto" w:fill="auto"/>
            <w:noWrap/>
            <w:hideMark/>
          </w:tcPr>
          <w:p w:rsidR="00E12323" w:rsidRPr="00E12323" w:rsidRDefault="00E12323" w:rsidP="000D0DC5">
            <w:pPr>
              <w:spacing w:after="60"/>
              <w:ind w:firstLine="57"/>
              <w:rPr>
                <w:rFonts w:ascii="Times New Roman" w:hAnsi="Times New Roman" w:cs="Times New Roman"/>
                <w:color w:val="000000"/>
              </w:rPr>
            </w:pPr>
            <w:r w:rsidRPr="00E12323">
              <w:rPr>
                <w:rFonts w:ascii="Times New Roman" w:hAnsi="Times New Roman" w:cs="Times New Roman"/>
                <w:color w:val="000000"/>
              </w:rPr>
              <w:t>Нови пазар</w:t>
            </w:r>
          </w:p>
        </w:tc>
        <w:tc>
          <w:tcPr>
            <w:tcW w:w="2410" w:type="dxa"/>
            <w:shd w:val="clear" w:color="auto" w:fill="auto"/>
            <w:noWrap/>
            <w:hideMark/>
          </w:tcPr>
          <w:p w:rsidR="00E12323" w:rsidRPr="00E12323" w:rsidRDefault="00E12323" w:rsidP="000D0DC5">
            <w:pPr>
              <w:spacing w:after="60"/>
              <w:ind w:firstLine="57"/>
              <w:rPr>
                <w:rFonts w:ascii="Times New Roman" w:hAnsi="Times New Roman" w:cs="Times New Roman"/>
                <w:color w:val="000000"/>
              </w:rPr>
            </w:pPr>
            <w:r w:rsidRPr="00E12323">
              <w:rPr>
                <w:rFonts w:ascii="Times New Roman" w:hAnsi="Times New Roman" w:cs="Times New Roman"/>
                <w:color w:val="000000"/>
              </w:rPr>
              <w:t>Нови пазар</w:t>
            </w:r>
          </w:p>
        </w:tc>
        <w:tc>
          <w:tcPr>
            <w:tcW w:w="1134" w:type="dxa"/>
            <w:shd w:val="clear" w:color="auto" w:fill="auto"/>
            <w:noWrap/>
            <w:hideMark/>
          </w:tcPr>
          <w:p w:rsidR="00E12323" w:rsidRPr="00E12323" w:rsidRDefault="00E12323" w:rsidP="000D0DC5">
            <w:pPr>
              <w:spacing w:after="60"/>
              <w:ind w:firstLine="57"/>
              <w:rPr>
                <w:rFonts w:ascii="Times New Roman" w:hAnsi="Times New Roman" w:cs="Times New Roman"/>
                <w:color w:val="000000"/>
              </w:rPr>
            </w:pPr>
            <w:r w:rsidRPr="00E12323">
              <w:rPr>
                <w:rFonts w:ascii="Times New Roman" w:hAnsi="Times New Roman" w:cs="Times New Roman"/>
                <w:color w:val="000000"/>
              </w:rPr>
              <w:t>"Цар Освободител" №16</w:t>
            </w:r>
          </w:p>
        </w:tc>
        <w:tc>
          <w:tcPr>
            <w:tcW w:w="1843" w:type="dxa"/>
            <w:shd w:val="clear" w:color="auto" w:fill="auto"/>
            <w:noWrap/>
            <w:hideMark/>
          </w:tcPr>
          <w:p w:rsidR="00E12323" w:rsidRPr="00E12323" w:rsidRDefault="00E12323" w:rsidP="000D0DC5">
            <w:pPr>
              <w:spacing w:after="60"/>
              <w:ind w:firstLine="57"/>
              <w:rPr>
                <w:rFonts w:ascii="Times New Roman" w:hAnsi="Times New Roman" w:cs="Times New Roman"/>
                <w:color w:val="000000"/>
              </w:rPr>
            </w:pPr>
            <w:r w:rsidRPr="00E12323">
              <w:rPr>
                <w:rFonts w:ascii="Times New Roman" w:hAnsi="Times New Roman" w:cs="Times New Roman"/>
                <w:color w:val="000000"/>
              </w:rPr>
              <w:t>2736,00</w:t>
            </w:r>
          </w:p>
        </w:tc>
        <w:tc>
          <w:tcPr>
            <w:tcW w:w="917" w:type="dxa"/>
            <w:shd w:val="clear" w:color="auto" w:fill="auto"/>
            <w:noWrap/>
            <w:hideMark/>
          </w:tcPr>
          <w:p w:rsidR="00E12323" w:rsidRPr="00E12323" w:rsidRDefault="00E12323" w:rsidP="000D0DC5">
            <w:pPr>
              <w:spacing w:after="60"/>
              <w:ind w:firstLine="57"/>
              <w:rPr>
                <w:rFonts w:ascii="Times New Roman" w:hAnsi="Times New Roman" w:cs="Times New Roman"/>
                <w:color w:val="000000"/>
              </w:rPr>
            </w:pPr>
            <w:r w:rsidRPr="00E12323">
              <w:rPr>
                <w:rFonts w:ascii="Times New Roman" w:hAnsi="Times New Roman" w:cs="Times New Roman"/>
                <w:color w:val="000000"/>
              </w:rPr>
              <w:t>1980г.</w:t>
            </w:r>
          </w:p>
        </w:tc>
        <w:tc>
          <w:tcPr>
            <w:tcW w:w="868" w:type="dxa"/>
            <w:shd w:val="clear" w:color="auto" w:fill="auto"/>
            <w:noWrap/>
            <w:hideMark/>
          </w:tcPr>
          <w:p w:rsidR="00E12323" w:rsidRPr="00E12323" w:rsidRDefault="00E12323" w:rsidP="000D0DC5">
            <w:pPr>
              <w:spacing w:after="60"/>
              <w:ind w:firstLine="57"/>
              <w:rPr>
                <w:rFonts w:ascii="Times New Roman" w:hAnsi="Times New Roman" w:cs="Times New Roman"/>
                <w:color w:val="000000"/>
              </w:rPr>
            </w:pPr>
            <w:r w:rsidRPr="00E12323">
              <w:rPr>
                <w:rFonts w:ascii="Times New Roman" w:hAnsi="Times New Roman" w:cs="Times New Roman"/>
                <w:color w:val="000000"/>
              </w:rPr>
              <w:t>6</w:t>
            </w:r>
          </w:p>
        </w:tc>
        <w:tc>
          <w:tcPr>
            <w:tcW w:w="1251" w:type="dxa"/>
          </w:tcPr>
          <w:p w:rsidR="00E12323" w:rsidRPr="00E12323" w:rsidRDefault="00E12323" w:rsidP="00C71EC2">
            <w:pPr>
              <w:spacing w:after="0" w:line="240" w:lineRule="auto"/>
              <w:ind w:firstLine="57"/>
              <w:rPr>
                <w:rFonts w:ascii="Times New Roman" w:hAnsi="Times New Roman" w:cs="Times New Roman"/>
                <w:color w:val="000000"/>
                <w:sz w:val="24"/>
                <w:szCs w:val="24"/>
              </w:rPr>
            </w:pPr>
          </w:p>
        </w:tc>
      </w:tr>
    </w:tbl>
    <w:p w:rsidR="00377F4A" w:rsidRDefault="00377F4A" w:rsidP="00C71EC2">
      <w:pPr>
        <w:shd w:val="clear" w:color="auto" w:fill="FFFFFF"/>
        <w:tabs>
          <w:tab w:val="left" w:pos="0"/>
        </w:tabs>
        <w:spacing w:after="0" w:line="240" w:lineRule="auto"/>
        <w:ind w:firstLine="720"/>
        <w:jc w:val="both"/>
        <w:rPr>
          <w:rFonts w:ascii="Times New Roman" w:eastAsia="Times New Roman" w:hAnsi="Times New Roman" w:cs="Times New Roman"/>
          <w:sz w:val="24"/>
          <w:szCs w:val="24"/>
          <w:lang w:val="ru-RU"/>
        </w:rPr>
      </w:pPr>
    </w:p>
    <w:p w:rsidR="00907CB6" w:rsidRPr="00907CB6" w:rsidRDefault="00907CB6" w:rsidP="00377F4A">
      <w:pPr>
        <w:shd w:val="clear" w:color="auto" w:fill="FFFFFF"/>
        <w:tabs>
          <w:tab w:val="left" w:pos="0"/>
        </w:tabs>
        <w:spacing w:after="0" w:line="240" w:lineRule="auto"/>
        <w:ind w:firstLine="720"/>
        <w:jc w:val="both"/>
        <w:rPr>
          <w:rFonts w:ascii="Times New Roman" w:eastAsia="Times New Roman" w:hAnsi="Times New Roman" w:cs="Times New Roman"/>
          <w:sz w:val="24"/>
          <w:szCs w:val="24"/>
          <w:lang w:val="ru-RU"/>
        </w:rPr>
      </w:pPr>
      <w:r w:rsidRPr="00907CB6">
        <w:rPr>
          <w:rFonts w:ascii="Times New Roman" w:eastAsia="Times New Roman" w:hAnsi="Times New Roman" w:cs="Times New Roman"/>
          <w:sz w:val="24"/>
          <w:szCs w:val="24"/>
          <w:lang w:val="ru-RU"/>
        </w:rPr>
        <w:t>2. Декларираме, че сме</w:t>
      </w:r>
      <w:r w:rsidR="00856244">
        <w:rPr>
          <w:rFonts w:ascii="Times New Roman" w:eastAsia="Times New Roman" w:hAnsi="Times New Roman" w:cs="Times New Roman"/>
          <w:sz w:val="24"/>
          <w:szCs w:val="24"/>
          <w:lang w:val="ru-RU"/>
        </w:rPr>
        <w:t xml:space="preserve"> </w:t>
      </w:r>
      <w:r w:rsidRPr="00907CB6">
        <w:rPr>
          <w:rFonts w:ascii="Times New Roman" w:eastAsia="Times New Roman" w:hAnsi="Times New Roman" w:cs="Times New Roman"/>
          <w:sz w:val="24"/>
          <w:szCs w:val="24"/>
          <w:lang w:val="ru-RU"/>
        </w:rPr>
        <w:t>запознати с указанията и условията за участие в обявената от Вас поръчка. Съгласни</w:t>
      </w:r>
      <w:r w:rsidR="00856244">
        <w:rPr>
          <w:rFonts w:ascii="Times New Roman" w:eastAsia="Times New Roman" w:hAnsi="Times New Roman" w:cs="Times New Roman"/>
          <w:sz w:val="24"/>
          <w:szCs w:val="24"/>
          <w:lang w:val="ru-RU"/>
        </w:rPr>
        <w:t xml:space="preserve"> </w:t>
      </w:r>
      <w:r w:rsidRPr="00907CB6">
        <w:rPr>
          <w:rFonts w:ascii="Times New Roman" w:eastAsia="Times New Roman" w:hAnsi="Times New Roman" w:cs="Times New Roman"/>
          <w:sz w:val="24"/>
          <w:szCs w:val="24"/>
          <w:lang w:val="ru-RU"/>
        </w:rPr>
        <w:t>сме с поставените от Вас условия и ги</w:t>
      </w:r>
      <w:r w:rsidR="00856244">
        <w:rPr>
          <w:rFonts w:ascii="Times New Roman" w:eastAsia="Times New Roman" w:hAnsi="Times New Roman" w:cs="Times New Roman"/>
          <w:sz w:val="24"/>
          <w:szCs w:val="24"/>
          <w:lang w:val="ru-RU"/>
        </w:rPr>
        <w:t xml:space="preserve"> </w:t>
      </w:r>
      <w:r w:rsidRPr="00907CB6">
        <w:rPr>
          <w:rFonts w:ascii="Times New Roman" w:eastAsia="Times New Roman" w:hAnsi="Times New Roman" w:cs="Times New Roman"/>
          <w:sz w:val="24"/>
          <w:szCs w:val="24"/>
          <w:lang w:val="ru-RU"/>
        </w:rPr>
        <w:t>приемаме без възражения.</w:t>
      </w:r>
    </w:p>
    <w:p w:rsidR="00907CB6" w:rsidRPr="00907CB6" w:rsidRDefault="00907CB6" w:rsidP="00377F4A">
      <w:pPr>
        <w:shd w:val="clear" w:color="auto" w:fill="FFFFFF"/>
        <w:tabs>
          <w:tab w:val="left" w:pos="0"/>
        </w:tabs>
        <w:spacing w:after="0" w:line="240" w:lineRule="auto"/>
        <w:ind w:firstLine="720"/>
        <w:jc w:val="both"/>
        <w:rPr>
          <w:rFonts w:ascii="Times New Roman" w:eastAsia="Times New Roman" w:hAnsi="Times New Roman" w:cs="Times New Roman"/>
          <w:sz w:val="24"/>
          <w:szCs w:val="24"/>
          <w:lang w:val="ru-RU"/>
        </w:rPr>
      </w:pPr>
      <w:r w:rsidRPr="00907CB6">
        <w:rPr>
          <w:rFonts w:ascii="Times New Roman" w:eastAsia="Times New Roman" w:hAnsi="Times New Roman" w:cs="Times New Roman"/>
          <w:sz w:val="24"/>
          <w:szCs w:val="24"/>
          <w:lang w:val="ru-RU"/>
        </w:rPr>
        <w:t>3. В така</w:t>
      </w:r>
      <w:r w:rsidR="00856244">
        <w:rPr>
          <w:rFonts w:ascii="Times New Roman" w:eastAsia="Times New Roman" w:hAnsi="Times New Roman" w:cs="Times New Roman"/>
          <w:sz w:val="24"/>
          <w:szCs w:val="24"/>
          <w:lang w:val="ru-RU"/>
        </w:rPr>
        <w:t xml:space="preserve"> </w:t>
      </w:r>
      <w:r w:rsidRPr="00907CB6">
        <w:rPr>
          <w:rFonts w:ascii="Times New Roman" w:eastAsia="Times New Roman" w:hAnsi="Times New Roman" w:cs="Times New Roman"/>
          <w:sz w:val="24"/>
          <w:szCs w:val="24"/>
          <w:lang w:val="ru-RU"/>
        </w:rPr>
        <w:t xml:space="preserve">предложената от нас цена </w:t>
      </w:r>
      <w:r w:rsidR="00856244">
        <w:rPr>
          <w:rFonts w:ascii="Times New Roman" w:eastAsia="Times New Roman" w:hAnsi="Times New Roman" w:cs="Times New Roman"/>
          <w:sz w:val="24"/>
          <w:szCs w:val="24"/>
          <w:lang w:val="ru-RU"/>
        </w:rPr>
        <w:t xml:space="preserve">СА включении </w:t>
      </w:r>
      <w:r w:rsidRPr="00907CB6">
        <w:rPr>
          <w:rFonts w:ascii="Times New Roman" w:eastAsia="Times New Roman" w:hAnsi="Times New Roman" w:cs="Times New Roman"/>
          <w:sz w:val="24"/>
          <w:szCs w:val="24"/>
          <w:lang w:val="ru-RU"/>
        </w:rPr>
        <w:t>всички</w:t>
      </w:r>
      <w:r w:rsidR="00856244">
        <w:rPr>
          <w:rFonts w:ascii="Times New Roman" w:eastAsia="Times New Roman" w:hAnsi="Times New Roman" w:cs="Times New Roman"/>
          <w:sz w:val="24"/>
          <w:szCs w:val="24"/>
          <w:lang w:val="ru-RU"/>
        </w:rPr>
        <w:t xml:space="preserve"> </w:t>
      </w:r>
      <w:r w:rsidRPr="00907CB6">
        <w:rPr>
          <w:rFonts w:ascii="Times New Roman" w:eastAsia="Times New Roman" w:hAnsi="Times New Roman" w:cs="Times New Roman"/>
          <w:sz w:val="24"/>
          <w:szCs w:val="24"/>
          <w:lang w:val="ru-RU"/>
        </w:rPr>
        <w:t>възможни</w:t>
      </w:r>
      <w:r w:rsidR="00856244">
        <w:rPr>
          <w:rFonts w:ascii="Times New Roman" w:eastAsia="Times New Roman" w:hAnsi="Times New Roman" w:cs="Times New Roman"/>
          <w:sz w:val="24"/>
          <w:szCs w:val="24"/>
          <w:lang w:val="ru-RU"/>
        </w:rPr>
        <w:t xml:space="preserve"> </w:t>
      </w:r>
      <w:r w:rsidRPr="00907CB6">
        <w:rPr>
          <w:rFonts w:ascii="Times New Roman" w:eastAsia="Times New Roman" w:hAnsi="Times New Roman" w:cs="Times New Roman"/>
          <w:sz w:val="24"/>
          <w:szCs w:val="24"/>
          <w:lang w:val="ru-RU"/>
        </w:rPr>
        <w:t xml:space="preserve">разходи за извършване на дейности по предмета на </w:t>
      </w:r>
      <w:r w:rsidR="00091943">
        <w:rPr>
          <w:rFonts w:ascii="Times New Roman" w:hAnsi="Times New Roman" w:cs="Times New Roman"/>
          <w:sz w:val="24"/>
          <w:szCs w:val="24"/>
          <w:lang w:eastAsia="bg-BG"/>
        </w:rPr>
        <w:t>вътреш</w:t>
      </w:r>
      <w:r w:rsidR="00091943" w:rsidRPr="00114063">
        <w:rPr>
          <w:rFonts w:ascii="Times New Roman" w:hAnsi="Times New Roman" w:cs="Times New Roman"/>
          <w:sz w:val="24"/>
          <w:szCs w:val="24"/>
          <w:lang w:eastAsia="bg-BG"/>
        </w:rPr>
        <w:t>н</w:t>
      </w:r>
      <w:r w:rsidR="00091943">
        <w:rPr>
          <w:rFonts w:ascii="Times New Roman" w:hAnsi="Times New Roman" w:cs="Times New Roman"/>
          <w:sz w:val="24"/>
          <w:szCs w:val="24"/>
          <w:lang w:eastAsia="bg-BG"/>
        </w:rPr>
        <w:t>ия</w:t>
      </w:r>
      <w:r w:rsidR="00091943" w:rsidRPr="00114063">
        <w:rPr>
          <w:rFonts w:ascii="Times New Roman" w:hAnsi="Times New Roman" w:cs="Times New Roman"/>
          <w:sz w:val="24"/>
          <w:szCs w:val="24"/>
          <w:lang w:eastAsia="bg-BG"/>
        </w:rPr>
        <w:t xml:space="preserve"> конкурентен избор за определяне на изпълнител</w:t>
      </w:r>
      <w:r w:rsidRPr="00907CB6">
        <w:rPr>
          <w:rFonts w:ascii="Times New Roman" w:eastAsia="Times New Roman" w:hAnsi="Times New Roman" w:cs="Times New Roman"/>
          <w:sz w:val="24"/>
          <w:szCs w:val="24"/>
          <w:lang w:val="ru-RU"/>
        </w:rPr>
        <w:t>.</w:t>
      </w:r>
    </w:p>
    <w:p w:rsidR="00907CB6" w:rsidRPr="00907CB6" w:rsidRDefault="00091943" w:rsidP="00377F4A">
      <w:pPr>
        <w:shd w:val="clear" w:color="auto" w:fill="FFFFFF"/>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w:t>
      </w:r>
      <w:r w:rsidR="00907CB6" w:rsidRPr="00907CB6">
        <w:rPr>
          <w:rFonts w:ascii="Times New Roman" w:eastAsia="Calibri" w:hAnsi="Times New Roman" w:cs="Times New Roman"/>
          <w:sz w:val="24"/>
          <w:szCs w:val="24"/>
        </w:rPr>
        <w:t xml:space="preserve">. До подготвянето на официален договор, това предложение заедно с писменото приемане от Ваша страна и известие за сключване </w:t>
      </w:r>
      <w:r w:rsidR="00284C71">
        <w:rPr>
          <w:rFonts w:ascii="Times New Roman" w:eastAsia="Calibri" w:hAnsi="Times New Roman" w:cs="Times New Roman"/>
          <w:sz w:val="24"/>
          <w:szCs w:val="24"/>
        </w:rPr>
        <w:t xml:space="preserve">на </w:t>
      </w:r>
      <w:r>
        <w:rPr>
          <w:rFonts w:ascii="Times New Roman" w:eastAsia="Calibri" w:hAnsi="Times New Roman" w:cs="Times New Roman"/>
          <w:sz w:val="24"/>
          <w:szCs w:val="24"/>
        </w:rPr>
        <w:t>договор</w:t>
      </w:r>
      <w:r w:rsidR="00907CB6" w:rsidRPr="00907CB6">
        <w:rPr>
          <w:rFonts w:ascii="Times New Roman" w:eastAsia="Calibri" w:hAnsi="Times New Roman" w:cs="Times New Roman"/>
          <w:sz w:val="24"/>
          <w:szCs w:val="24"/>
        </w:rPr>
        <w:t xml:space="preserve"> ще формират обвързващо споразумение между двете страни.</w:t>
      </w:r>
    </w:p>
    <w:p w:rsidR="00091943" w:rsidRPr="00907CB6" w:rsidRDefault="00091943" w:rsidP="00377F4A">
      <w:pPr>
        <w:shd w:val="clear" w:color="auto" w:fill="FFFFFF"/>
        <w:tabs>
          <w:tab w:val="left" w:pos="1276"/>
        </w:tabs>
        <w:spacing w:after="0" w:line="240" w:lineRule="auto"/>
        <w:ind w:right="-82"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5</w:t>
      </w:r>
      <w:r w:rsidR="00907CB6" w:rsidRPr="00907CB6">
        <w:rPr>
          <w:rFonts w:ascii="Times New Roman" w:eastAsia="Times New Roman" w:hAnsi="Times New Roman" w:cs="Times New Roman"/>
          <w:sz w:val="24"/>
          <w:szCs w:val="24"/>
          <w:lang w:eastAsia="bg-BG"/>
        </w:rPr>
        <w:t xml:space="preserve">. Валидността на нашето предложение е за срок: </w:t>
      </w:r>
      <w:r w:rsidRPr="00907CB6">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(предложеният срок следва да бъде не по кратък от три месеца).</w:t>
      </w:r>
    </w:p>
    <w:p w:rsidR="00907CB6" w:rsidRPr="00907CB6" w:rsidRDefault="00091943" w:rsidP="00377F4A">
      <w:pPr>
        <w:spacing w:after="0" w:line="240" w:lineRule="auto"/>
        <w:ind w:firstLine="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6</w:t>
      </w:r>
      <w:r w:rsidR="00907CB6" w:rsidRPr="00907CB6">
        <w:rPr>
          <w:rFonts w:ascii="Times New Roman" w:eastAsia="Times New Roman" w:hAnsi="Times New Roman" w:cs="Times New Roman"/>
          <w:sz w:val="24"/>
          <w:szCs w:val="24"/>
          <w:lang w:eastAsia="bg-BG"/>
        </w:rPr>
        <w:t>. С настоящото декларирам, че съм запознат с Референтните стойности за допустимите дейности при изпълнение на Националната програма за енергийна ефективност на многофамилни жилищни сгради, съгласувани от министъра на регионалното развитие и благоустройството и че предлаганата от мен цена за изпълнение на поръчката, е съобразена със същите.</w:t>
      </w:r>
    </w:p>
    <w:p w:rsidR="00907CB6" w:rsidRPr="00907CB6" w:rsidRDefault="00091943" w:rsidP="00377F4A">
      <w:pPr>
        <w:spacing w:after="0" w:line="240" w:lineRule="auto"/>
        <w:ind w:firstLine="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7</w:t>
      </w:r>
      <w:r w:rsidR="00907CB6" w:rsidRPr="00907CB6">
        <w:rPr>
          <w:rFonts w:ascii="Times New Roman" w:eastAsia="Times New Roman" w:hAnsi="Times New Roman" w:cs="Times New Roman"/>
          <w:sz w:val="24"/>
          <w:szCs w:val="24"/>
          <w:lang w:eastAsia="bg-BG"/>
        </w:rPr>
        <w:t xml:space="preserve">. Съгласен съм, че цената за изпълнение на договора за обществена поръчка не може да надвишава посочените по-горе в т. </w:t>
      </w:r>
      <w:r>
        <w:rPr>
          <w:rFonts w:ascii="Times New Roman" w:eastAsia="Times New Roman" w:hAnsi="Times New Roman" w:cs="Times New Roman"/>
          <w:sz w:val="24"/>
          <w:szCs w:val="24"/>
          <w:lang w:eastAsia="bg-BG"/>
        </w:rPr>
        <w:t>6</w:t>
      </w:r>
      <w:r w:rsidR="00907CB6" w:rsidRPr="00907CB6">
        <w:rPr>
          <w:rFonts w:ascii="Times New Roman" w:eastAsia="Times New Roman" w:hAnsi="Times New Roman" w:cs="Times New Roman"/>
          <w:sz w:val="24"/>
          <w:szCs w:val="24"/>
          <w:lang w:eastAsia="bg-BG"/>
        </w:rPr>
        <w:t xml:space="preserve"> от настоящото приложение Референтни стойности.</w:t>
      </w:r>
    </w:p>
    <w:p w:rsidR="00907CB6" w:rsidRPr="00907CB6" w:rsidRDefault="00907CB6" w:rsidP="00377F4A">
      <w:pPr>
        <w:spacing w:after="0" w:line="240" w:lineRule="auto"/>
        <w:ind w:firstLine="720"/>
        <w:jc w:val="both"/>
        <w:rPr>
          <w:rFonts w:ascii="Times New Roman" w:eastAsia="Times New Roman" w:hAnsi="Times New Roman" w:cs="Times New Roman"/>
          <w:sz w:val="24"/>
          <w:szCs w:val="24"/>
          <w:lang w:eastAsia="bg-BG"/>
        </w:rPr>
      </w:pPr>
      <w:r w:rsidRPr="00907CB6">
        <w:rPr>
          <w:rFonts w:ascii="Times New Roman" w:eastAsia="Times New Roman" w:hAnsi="Times New Roman" w:cs="Times New Roman"/>
          <w:sz w:val="24"/>
          <w:szCs w:val="24"/>
          <w:lang w:val="en-US" w:eastAsia="bg-BG"/>
        </w:rPr>
        <w:t>10</w:t>
      </w:r>
      <w:r w:rsidRPr="00907CB6">
        <w:rPr>
          <w:rFonts w:ascii="Times New Roman" w:eastAsia="Times New Roman" w:hAnsi="Times New Roman" w:cs="Times New Roman"/>
          <w:sz w:val="24"/>
          <w:szCs w:val="24"/>
          <w:lang w:eastAsia="bg-BG"/>
        </w:rPr>
        <w:t xml:space="preserve">. Съгласен съм, че ако при провеждане на </w:t>
      </w:r>
      <w:r w:rsidR="00091943" w:rsidRPr="00114063">
        <w:rPr>
          <w:rFonts w:ascii="Times New Roman" w:hAnsi="Times New Roman" w:cs="Times New Roman"/>
          <w:sz w:val="24"/>
          <w:szCs w:val="24"/>
          <w:lang w:eastAsia="bg-BG"/>
        </w:rPr>
        <w:t>вътрешн</w:t>
      </w:r>
      <w:r w:rsidR="00091943">
        <w:rPr>
          <w:rFonts w:ascii="Times New Roman" w:hAnsi="Times New Roman" w:cs="Times New Roman"/>
          <w:sz w:val="24"/>
          <w:szCs w:val="24"/>
          <w:lang w:eastAsia="bg-BG"/>
        </w:rPr>
        <w:t>ият</w:t>
      </w:r>
      <w:r w:rsidR="00091943" w:rsidRPr="00114063">
        <w:rPr>
          <w:rFonts w:ascii="Times New Roman" w:hAnsi="Times New Roman" w:cs="Times New Roman"/>
          <w:sz w:val="24"/>
          <w:szCs w:val="24"/>
          <w:lang w:eastAsia="bg-BG"/>
        </w:rPr>
        <w:t xml:space="preserve"> конкурентен избор за определяне на изпълнител</w:t>
      </w:r>
      <w:r w:rsidR="00091943">
        <w:rPr>
          <w:rFonts w:ascii="Times New Roman" w:hAnsi="Times New Roman" w:cs="Times New Roman"/>
          <w:sz w:val="24"/>
          <w:szCs w:val="24"/>
          <w:lang w:eastAsia="bg-BG"/>
        </w:rPr>
        <w:t>,</w:t>
      </w:r>
      <w:r w:rsidRPr="00907CB6">
        <w:rPr>
          <w:rFonts w:ascii="Times New Roman" w:eastAsia="Times New Roman" w:hAnsi="Times New Roman" w:cs="Times New Roman"/>
          <w:sz w:val="24"/>
          <w:szCs w:val="24"/>
          <w:lang w:eastAsia="bg-BG"/>
        </w:rPr>
        <w:t xml:space="preserve">е настъпила промяна в референтните стойности на допустимите дейности при изпълнение на НПЕЕМЖС,  </w:t>
      </w:r>
      <w:r w:rsidR="00091943">
        <w:rPr>
          <w:rFonts w:ascii="Times New Roman" w:eastAsia="Times New Roman" w:hAnsi="Times New Roman" w:cs="Times New Roman"/>
          <w:sz w:val="24"/>
          <w:szCs w:val="24"/>
          <w:lang w:eastAsia="bg-BG"/>
        </w:rPr>
        <w:t>ще се съобразя</w:t>
      </w:r>
      <w:r w:rsidRPr="00907CB6">
        <w:rPr>
          <w:rFonts w:ascii="Times New Roman" w:eastAsia="Times New Roman" w:hAnsi="Times New Roman" w:cs="Times New Roman"/>
          <w:sz w:val="24"/>
          <w:szCs w:val="24"/>
          <w:lang w:eastAsia="bg-BG"/>
        </w:rPr>
        <w:t xml:space="preserve">  с публикуваните на интернет сайта на МРРБ актуализирани референтни стойности, като предлаганата цена за изпълнение за м2 РЗП не може да надвишава действащата максимална референтна стойност за дейността, предмет на обществената поръчка.</w:t>
      </w:r>
    </w:p>
    <w:p w:rsidR="00377F4A" w:rsidRDefault="00377F4A" w:rsidP="00907CB6">
      <w:pPr>
        <w:ind w:firstLine="567"/>
        <w:jc w:val="both"/>
        <w:rPr>
          <w:rFonts w:ascii="Times New Roman" w:eastAsia="Times New Roman" w:hAnsi="Times New Roman" w:cs="Times New Roman"/>
          <w:sz w:val="24"/>
          <w:szCs w:val="24"/>
          <w:lang w:eastAsia="fr-FR"/>
        </w:rPr>
      </w:pPr>
    </w:p>
    <w:p w:rsidR="00907CB6" w:rsidRPr="00907CB6" w:rsidRDefault="00377F4A" w:rsidP="00284C71">
      <w:pPr>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г</w:t>
      </w:r>
      <w:r w:rsidR="00907CB6" w:rsidRPr="00907CB6">
        <w:rPr>
          <w:rFonts w:ascii="Times New Roman" w:eastAsia="Times New Roman" w:hAnsi="Times New Roman" w:cs="Times New Roman"/>
          <w:sz w:val="24"/>
          <w:szCs w:val="24"/>
          <w:lang w:eastAsia="fr-FR"/>
        </w:rPr>
        <w:t xml:space="preserve">р......................, </w:t>
      </w:r>
      <w:r w:rsidR="00907CB6" w:rsidRPr="00907CB6">
        <w:rPr>
          <w:rFonts w:ascii="Times New Roman" w:eastAsia="Times New Roman" w:hAnsi="Times New Roman" w:cs="Times New Roman"/>
          <w:sz w:val="24"/>
          <w:szCs w:val="24"/>
          <w:lang w:eastAsia="fr-FR"/>
        </w:rPr>
        <w:tab/>
      </w:r>
      <w:r w:rsidR="00907CB6" w:rsidRPr="00907CB6">
        <w:rPr>
          <w:rFonts w:ascii="Times New Roman" w:eastAsia="Times New Roman" w:hAnsi="Times New Roman" w:cs="Times New Roman"/>
          <w:sz w:val="24"/>
          <w:szCs w:val="24"/>
          <w:lang w:eastAsia="fr-FR"/>
        </w:rPr>
        <w:tab/>
      </w:r>
      <w:r w:rsidR="00907CB6" w:rsidRPr="00907CB6">
        <w:rPr>
          <w:rFonts w:ascii="Times New Roman" w:eastAsia="Times New Roman" w:hAnsi="Times New Roman" w:cs="Times New Roman"/>
          <w:sz w:val="24"/>
          <w:szCs w:val="24"/>
          <w:lang w:val="ru-RU" w:eastAsia="fr-FR"/>
        </w:rPr>
        <w:tab/>
      </w:r>
      <w:r w:rsidR="00907CB6" w:rsidRPr="00907CB6">
        <w:rPr>
          <w:rFonts w:ascii="Times New Roman" w:eastAsia="Times New Roman" w:hAnsi="Times New Roman" w:cs="Times New Roman"/>
          <w:sz w:val="24"/>
          <w:szCs w:val="24"/>
          <w:lang w:val="ru-RU" w:eastAsia="fr-FR"/>
        </w:rPr>
        <w:tab/>
        <w:t>Подпис:........................................</w:t>
      </w:r>
    </w:p>
    <w:p w:rsidR="00907CB6" w:rsidRPr="00907CB6" w:rsidRDefault="00907CB6" w:rsidP="00284C71">
      <w:pPr>
        <w:ind w:left="4245" w:hanging="4245"/>
        <w:rPr>
          <w:rFonts w:ascii="Times New Roman" w:eastAsia="Times New Roman" w:hAnsi="Times New Roman" w:cs="Times New Roman"/>
          <w:sz w:val="24"/>
          <w:szCs w:val="24"/>
          <w:lang w:eastAsia="fr-FR"/>
        </w:rPr>
      </w:pPr>
      <w:r w:rsidRPr="00907CB6">
        <w:rPr>
          <w:rFonts w:ascii="Times New Roman" w:eastAsia="Times New Roman" w:hAnsi="Times New Roman" w:cs="Times New Roman"/>
          <w:sz w:val="24"/>
          <w:szCs w:val="24"/>
          <w:lang w:eastAsia="fr-FR"/>
        </w:rPr>
        <w:t>дата:..................</w:t>
      </w:r>
      <w:r w:rsidRPr="00907CB6">
        <w:rPr>
          <w:rFonts w:ascii="Times New Roman" w:eastAsia="Times New Roman" w:hAnsi="Times New Roman" w:cs="Times New Roman"/>
          <w:sz w:val="24"/>
          <w:szCs w:val="24"/>
          <w:lang w:eastAsia="fr-FR"/>
        </w:rPr>
        <w:tab/>
      </w:r>
      <w:r w:rsidRPr="00907CB6">
        <w:rPr>
          <w:rFonts w:ascii="Times New Roman" w:eastAsia="Times New Roman" w:hAnsi="Times New Roman" w:cs="Times New Roman"/>
          <w:sz w:val="24"/>
          <w:szCs w:val="24"/>
          <w:lang w:eastAsia="fr-FR"/>
        </w:rPr>
        <w:tab/>
      </w:r>
      <w:r w:rsidRPr="00907CB6">
        <w:rPr>
          <w:rFonts w:ascii="Times New Roman" w:eastAsia="Times New Roman" w:hAnsi="Times New Roman" w:cs="Times New Roman"/>
          <w:bCs/>
          <w:i/>
          <w:sz w:val="24"/>
          <w:szCs w:val="24"/>
          <w:lang w:val="ru-RU" w:eastAsia="fr-FR"/>
        </w:rPr>
        <w:t>/име, фамилия на представляващ и наименование на участник/</w:t>
      </w:r>
    </w:p>
    <w:p w:rsidR="00907CB6" w:rsidRPr="00907CB6" w:rsidRDefault="00907CB6" w:rsidP="00907CB6">
      <w:pPr>
        <w:spacing w:after="120" w:line="240" w:lineRule="atLeast"/>
        <w:ind w:firstLine="567"/>
        <w:jc w:val="both"/>
        <w:rPr>
          <w:rFonts w:ascii="Times New Roman" w:eastAsia="Times New Roman" w:hAnsi="Times New Roman" w:cs="Times New Roman"/>
          <w:bCs/>
          <w:i/>
          <w:sz w:val="24"/>
          <w:szCs w:val="24"/>
          <w:lang w:val="ru-RU" w:eastAsia="bg-BG"/>
        </w:rPr>
      </w:pPr>
      <w:r w:rsidRPr="00907CB6">
        <w:rPr>
          <w:rFonts w:ascii="Times New Roman" w:eastAsia="Times New Roman" w:hAnsi="Times New Roman" w:cs="Times New Roman"/>
          <w:bCs/>
          <w:i/>
          <w:sz w:val="24"/>
          <w:szCs w:val="24"/>
          <w:lang w:val="ru-RU" w:eastAsia="bg-BG"/>
        </w:rPr>
        <w:br w:type="page"/>
      </w:r>
    </w:p>
    <w:p w:rsidR="00907CB6" w:rsidRPr="00907CB6" w:rsidRDefault="00907CB6" w:rsidP="00907CB6">
      <w:pPr>
        <w:rPr>
          <w:rFonts w:ascii="Times New Roman" w:hAnsi="Times New Roman" w:cs="Times New Roman"/>
          <w:sz w:val="24"/>
          <w:szCs w:val="24"/>
        </w:rPr>
        <w:sectPr w:rsidR="00907CB6" w:rsidRPr="00907CB6" w:rsidSect="00016166">
          <w:pgSz w:w="11906" w:h="16838"/>
          <w:pgMar w:top="530" w:right="851" w:bottom="709" w:left="1418" w:header="284" w:footer="709" w:gutter="0"/>
          <w:cols w:space="708"/>
          <w:titlePg/>
          <w:docGrid w:linePitch="360"/>
        </w:sectPr>
      </w:pP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RPr="00A069EF" w:rsidTr="00243E27">
        <w:trPr>
          <w:trHeight w:val="1592"/>
        </w:trPr>
        <w:tc>
          <w:tcPr>
            <w:tcW w:w="1163" w:type="dxa"/>
            <w:tcBorders>
              <w:top w:val="thinThickSmallGap" w:sz="24" w:space="0" w:color="auto"/>
              <w:bottom w:val="thinThickSmallGap" w:sz="24" w:space="0" w:color="auto"/>
            </w:tcBorders>
          </w:tcPr>
          <w:p w:rsidR="00B730A4" w:rsidRPr="00A069EF" w:rsidRDefault="00B730A4" w:rsidP="00243E27">
            <w:pPr>
              <w:spacing w:after="0" w:line="240" w:lineRule="auto"/>
              <w:rPr>
                <w:rFonts w:ascii="Calibri" w:eastAsia="Calibri" w:hAnsi="Calibri" w:cs="Times New Roman"/>
              </w:rPr>
            </w:pPr>
            <w:r w:rsidRPr="00A069EF">
              <w:rPr>
                <w:rFonts w:ascii="Calibri" w:eastAsia="Calibri" w:hAnsi="Calibri" w:cs="Times New Roman"/>
                <w:noProof/>
                <w:lang w:eastAsia="bg-BG"/>
              </w:rPr>
              <w:lastRenderedPageBreak/>
              <w:drawing>
                <wp:anchor distT="0" distB="0" distL="114300" distR="114300" simplePos="0" relativeHeight="251677696"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25" name="Picture 9"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tc>
        <w:tc>
          <w:tcPr>
            <w:tcW w:w="3407" w:type="dxa"/>
            <w:tcBorders>
              <w:top w:val="thinThickSmallGap" w:sz="24" w:space="0" w:color="auto"/>
              <w:bottom w:val="thinThickSmallGap" w:sz="24" w:space="0" w:color="auto"/>
            </w:tcBorders>
          </w:tcPr>
          <w:p w:rsidR="00B730A4" w:rsidRPr="00A069EF" w:rsidRDefault="00B730A4" w:rsidP="00243E27">
            <w:pPr>
              <w:spacing w:after="0" w:line="240" w:lineRule="auto"/>
              <w:jc w:val="center"/>
              <w:rPr>
                <w:rFonts w:ascii="Calibri" w:eastAsia="Calibri" w:hAnsi="Calibri" w:cs="Times New Roman"/>
                <w:b/>
                <w:color w:val="000000"/>
                <w:sz w:val="12"/>
              </w:rPr>
            </w:pPr>
          </w:p>
          <w:p w:rsidR="00B730A4" w:rsidRPr="00A069EF" w:rsidRDefault="00B730A4" w:rsidP="00243E27">
            <w:pPr>
              <w:spacing w:after="0" w:line="240" w:lineRule="auto"/>
              <w:jc w:val="center"/>
              <w:rPr>
                <w:rFonts w:ascii="Calibri" w:eastAsia="Calibri" w:hAnsi="Calibri" w:cs="Times New Roman"/>
                <w:color w:val="000000"/>
                <w:sz w:val="18"/>
              </w:rPr>
            </w:pPr>
            <w:smartTag w:uri="urn:schemas-microsoft-com:office:smarttags" w:element="place">
              <w:smartTag w:uri="urn:schemas-microsoft-com:office:smarttags" w:element="PlaceType">
                <w:r w:rsidRPr="00A069EF">
                  <w:rPr>
                    <w:rFonts w:ascii="Calibri" w:eastAsia="Calibri" w:hAnsi="Calibri" w:cs="Times New Roman"/>
                    <w:b/>
                    <w:color w:val="000000"/>
                    <w:sz w:val="18"/>
                  </w:rPr>
                  <w:t>REPUBLIC</w:t>
                </w:r>
              </w:smartTag>
              <w:r w:rsidRPr="00A069EF">
                <w:rPr>
                  <w:rFonts w:ascii="Calibri" w:eastAsia="Calibri" w:hAnsi="Calibri" w:cs="Times New Roman"/>
                  <w:b/>
                  <w:color w:val="000000"/>
                  <w:sz w:val="18"/>
                </w:rPr>
                <w:t xml:space="preserve"> OF </w:t>
              </w:r>
              <w:smartTag w:uri="urn:schemas-microsoft-com:office:smarttags" w:element="PlaceName">
                <w:r w:rsidRPr="00A069EF">
                  <w:rPr>
                    <w:rFonts w:ascii="Calibri" w:eastAsia="Calibri" w:hAnsi="Calibri" w:cs="Times New Roman"/>
                    <w:b/>
                    <w:color w:val="000000"/>
                    <w:sz w:val="18"/>
                  </w:rPr>
                  <w:t>BULGARIA</w:t>
                </w:r>
              </w:smartTag>
            </w:smartTag>
          </w:p>
          <w:p w:rsidR="00B730A4" w:rsidRPr="00A069EF" w:rsidRDefault="00B730A4" w:rsidP="00243E27">
            <w:pPr>
              <w:spacing w:after="0" w:line="240" w:lineRule="auto"/>
              <w:jc w:val="center"/>
              <w:rPr>
                <w:rFonts w:ascii="Calibri" w:eastAsia="Calibri" w:hAnsi="Calibri" w:cs="Times New Roman"/>
                <w:color w:val="000000"/>
                <w:sz w:val="18"/>
              </w:rPr>
            </w:pPr>
            <w:smartTag w:uri="urn:schemas-microsoft-com:office:smarttags" w:element="place">
              <w:smartTag w:uri="urn:schemas-microsoft-com:office:smarttags" w:element="PlaceName">
                <w:r w:rsidRPr="00A069EF">
                  <w:rPr>
                    <w:rFonts w:ascii="TimokU" w:eastAsia="Calibri" w:hAnsi="TimokU" w:cs="Times New Roman"/>
                    <w:b/>
                    <w:color w:val="000000"/>
                    <w:sz w:val="18"/>
                  </w:rPr>
                  <w:t>NOVI</w:t>
                </w:r>
              </w:smartTag>
              <w:smartTag w:uri="urn:schemas-microsoft-com:office:smarttags" w:element="PlaceName">
                <w:r w:rsidRPr="00A069EF">
                  <w:rPr>
                    <w:rFonts w:ascii="TimokU" w:eastAsia="Calibri" w:hAnsi="TimokU" w:cs="Times New Roman"/>
                    <w:b/>
                    <w:color w:val="000000"/>
                    <w:sz w:val="18"/>
                  </w:rPr>
                  <w:t>PAZAR</w:t>
                </w:r>
              </w:smartTag>
              <w:smartTag w:uri="urn:schemas-microsoft-com:office:smarttags" w:element="PlaceType">
                <w:r w:rsidRPr="00A069EF">
                  <w:rPr>
                    <w:rFonts w:ascii="TimokU" w:eastAsia="Calibri" w:hAnsi="TimokU" w:cs="Times New Roman"/>
                    <w:b/>
                    <w:color w:val="000000"/>
                    <w:sz w:val="18"/>
                  </w:rPr>
                  <w:t>MUNICIPALITY</w:t>
                </w:r>
              </w:smartTag>
            </w:smartTag>
          </w:p>
          <w:p w:rsidR="00B730A4" w:rsidRPr="00A069EF" w:rsidRDefault="00B730A4" w:rsidP="00243E27">
            <w:pPr>
              <w:spacing w:after="0" w:line="240" w:lineRule="auto"/>
              <w:jc w:val="center"/>
              <w:rPr>
                <w:rFonts w:ascii="Calibri" w:eastAsia="Calibri" w:hAnsi="Calibri" w:cs="Times New Roman"/>
                <w:color w:val="000000"/>
                <w:sz w:val="18"/>
              </w:rPr>
            </w:pPr>
            <w:r w:rsidRPr="00A069EF">
              <w:rPr>
                <w:rFonts w:ascii="TimokU" w:eastAsia="Calibri" w:hAnsi="TimokU" w:cs="Times New Roman"/>
                <w:color w:val="000000"/>
                <w:sz w:val="18"/>
              </w:rPr>
              <w:t>Mayor’s</w:t>
            </w:r>
            <w:r>
              <w:rPr>
                <w:rFonts w:ascii="TimokU" w:eastAsia="Calibri" w:hAnsi="TimokU" w:cs="Times New Roman"/>
                <w:color w:val="000000"/>
                <w:sz w:val="18"/>
              </w:rPr>
              <w:t xml:space="preserve"> </w:t>
            </w:r>
            <w:r w:rsidRPr="00A069EF">
              <w:rPr>
                <w:rFonts w:ascii="TimokU" w:eastAsia="Calibri" w:hAnsi="TimokU" w:cs="Times New Roman"/>
                <w:color w:val="000000"/>
                <w:sz w:val="18"/>
              </w:rPr>
              <w:t>phone:+ 359 + 0537 / 23466</w:t>
            </w:r>
          </w:p>
          <w:p w:rsidR="00B730A4" w:rsidRPr="00A069EF" w:rsidRDefault="00B730A4" w:rsidP="00243E27">
            <w:pPr>
              <w:spacing w:after="0" w:line="240" w:lineRule="auto"/>
              <w:jc w:val="center"/>
              <w:rPr>
                <w:rFonts w:ascii="Calibri" w:eastAsia="Calibri" w:hAnsi="Calibri" w:cs="Times New Roman"/>
                <w:color w:val="000000"/>
                <w:sz w:val="18"/>
              </w:rPr>
            </w:pPr>
            <w:r w:rsidRPr="00A069EF">
              <w:rPr>
                <w:rFonts w:ascii="Calibri" w:eastAsia="Calibri" w:hAnsi="Calibri" w:cs="Times New Roman"/>
                <w:color w:val="000000"/>
                <w:sz w:val="18"/>
              </w:rPr>
              <w:t>Fax::  + 359 + 0537 / 240 10</w:t>
            </w:r>
          </w:p>
          <w:p w:rsidR="00B730A4" w:rsidRPr="00A069EF" w:rsidRDefault="00B730A4" w:rsidP="00243E27">
            <w:pPr>
              <w:spacing w:after="0" w:line="240" w:lineRule="auto"/>
              <w:jc w:val="center"/>
              <w:rPr>
                <w:rFonts w:ascii="TimokU" w:eastAsia="Calibri" w:hAnsi="TimokU" w:cs="Times New Roman"/>
                <w:color w:val="000000"/>
                <w:sz w:val="21"/>
              </w:rPr>
            </w:pPr>
            <w:r w:rsidRPr="00A069EF">
              <w:rPr>
                <w:rFonts w:ascii="TimokU" w:eastAsia="Calibri" w:hAnsi="TimokU" w:cs="Times New Roman"/>
                <w:color w:val="000000"/>
                <w:sz w:val="21"/>
              </w:rPr>
              <w:t>http://novipazar.acstre.com</w:t>
            </w:r>
          </w:p>
          <w:p w:rsidR="00B730A4" w:rsidRPr="00A069EF" w:rsidRDefault="00B730A4" w:rsidP="00243E27">
            <w:pPr>
              <w:spacing w:after="0" w:line="240" w:lineRule="auto"/>
              <w:jc w:val="center"/>
              <w:rPr>
                <w:rFonts w:ascii="Calibri" w:eastAsia="Calibri" w:hAnsi="Calibri" w:cs="Times New Roman"/>
                <w:color w:val="000000"/>
                <w:lang w:val="pt-BR"/>
              </w:rPr>
            </w:pPr>
            <w:r w:rsidRPr="00A069EF">
              <w:rPr>
                <w:rFonts w:ascii="TimokU" w:eastAsia="Calibri" w:hAnsi="TimokU" w:cs="Times New Roman"/>
                <w:color w:val="000000"/>
                <w:sz w:val="18"/>
                <w:lang w:val="pt-BR"/>
              </w:rPr>
              <w:t xml:space="preserve">E-mail: </w:t>
            </w:r>
            <w:hyperlink r:id="rId22" w:history="1">
              <w:r w:rsidRPr="00A069EF">
                <w:rPr>
                  <w:rFonts w:ascii="TimokU" w:eastAsia="Calibri" w:hAnsi="TimokU" w:cs="Times New Roman"/>
                  <w:color w:val="000000"/>
                  <w:sz w:val="18"/>
                  <w:u w:val="single"/>
                  <w:lang w:val="pt-BR"/>
                </w:rPr>
                <w:t>npazar@icon.bg</w:t>
              </w:r>
            </w:hyperlink>
          </w:p>
        </w:tc>
        <w:tc>
          <w:tcPr>
            <w:tcW w:w="3364" w:type="dxa"/>
            <w:tcBorders>
              <w:top w:val="thinThickSmallGap" w:sz="24" w:space="0" w:color="auto"/>
              <w:bottom w:val="thinThickSmallGap" w:sz="24" w:space="0" w:color="auto"/>
            </w:tcBorders>
          </w:tcPr>
          <w:p w:rsidR="00B730A4" w:rsidRPr="00A069EF" w:rsidRDefault="00B730A4" w:rsidP="00243E27">
            <w:pPr>
              <w:spacing w:after="0" w:line="240" w:lineRule="auto"/>
              <w:jc w:val="center"/>
              <w:rPr>
                <w:rFonts w:ascii="TimokU" w:eastAsia="Calibri" w:hAnsi="TimokU" w:cs="Times New Roman"/>
                <w:b/>
                <w:color w:val="000000"/>
                <w:sz w:val="8"/>
                <w:lang w:val="ru-RU"/>
              </w:rPr>
            </w:pPr>
          </w:p>
          <w:p w:rsidR="00B730A4" w:rsidRPr="00A069EF" w:rsidRDefault="00B730A4" w:rsidP="00243E27">
            <w:pPr>
              <w:spacing w:after="0" w:line="240" w:lineRule="auto"/>
              <w:jc w:val="center"/>
              <w:rPr>
                <w:rFonts w:ascii="Calibri" w:eastAsia="Calibri" w:hAnsi="Calibri" w:cs="Times New Roman"/>
                <w:color w:val="000000"/>
                <w:sz w:val="18"/>
              </w:rPr>
            </w:pPr>
            <w:r w:rsidRPr="00A069EF">
              <w:rPr>
                <w:rFonts w:ascii="TimokU" w:eastAsia="Calibri" w:hAnsi="TimokU" w:cs="Times New Roman"/>
                <w:b/>
                <w:color w:val="000000"/>
                <w:sz w:val="18"/>
              </w:rPr>
              <w:t>РЕПУБЛИКА БЪЛГАРИЯ</w:t>
            </w:r>
          </w:p>
          <w:p w:rsidR="00B730A4" w:rsidRPr="00A069EF" w:rsidRDefault="00B730A4" w:rsidP="00243E27">
            <w:pPr>
              <w:spacing w:after="0" w:line="240" w:lineRule="auto"/>
              <w:jc w:val="center"/>
              <w:rPr>
                <w:rFonts w:ascii="Calibri" w:eastAsia="Calibri" w:hAnsi="Calibri" w:cs="Times New Roman"/>
                <w:color w:val="000000"/>
                <w:sz w:val="18"/>
                <w:lang w:val="ru-RU"/>
              </w:rPr>
            </w:pPr>
            <w:r w:rsidRPr="00A069EF">
              <w:rPr>
                <w:rFonts w:ascii="TimokU" w:eastAsia="Calibri" w:hAnsi="TimokU" w:cs="Times New Roman"/>
                <w:b/>
                <w:color w:val="000000"/>
                <w:sz w:val="18"/>
              </w:rPr>
              <w:t>ОБЩИНА НОВИ ПАЗАР</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lang w:val="ru-RU"/>
              </w:rPr>
              <w:t>КМЕТ телефон:+359 + 0537 / 23466</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Calibri" w:eastAsia="Calibri" w:hAnsi="Calibri" w:cs="Times New Roman"/>
                <w:color w:val="000000"/>
                <w:sz w:val="18"/>
                <w:lang w:val="ru-RU"/>
              </w:rPr>
              <w:t>Факс: +  359 + 0537 / 240 10</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rPr>
              <w:t>Зам</w:t>
            </w:r>
            <w:r>
              <w:rPr>
                <w:rFonts w:ascii="TimokU" w:eastAsia="Calibri" w:hAnsi="TimokU" w:cs="Times New Roman"/>
                <w:color w:val="000000"/>
                <w:sz w:val="18"/>
              </w:rPr>
              <w:t>.</w:t>
            </w:r>
            <w:r w:rsidRPr="00A069EF">
              <w:rPr>
                <w:rFonts w:ascii="TimokU" w:eastAsia="Calibri" w:hAnsi="TimokU" w:cs="Times New Roman"/>
                <w:color w:val="000000"/>
                <w:sz w:val="18"/>
              </w:rPr>
              <w:t xml:space="preserve"> кмет :</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rPr>
              <w:t>телефон +359 + 0537 / 222 66</w:t>
            </w:r>
          </w:p>
          <w:p w:rsidR="00B730A4" w:rsidRPr="00A069EF" w:rsidRDefault="00B730A4" w:rsidP="00243E27">
            <w:pPr>
              <w:spacing w:after="0" w:line="240" w:lineRule="auto"/>
              <w:jc w:val="center"/>
              <w:rPr>
                <w:rFonts w:ascii="Calibri" w:eastAsia="Calibri" w:hAnsi="Calibri" w:cs="Times New Roman"/>
                <w:color w:val="000000"/>
                <w:lang w:val="pt-BR"/>
              </w:rPr>
            </w:pPr>
            <w:r w:rsidRPr="00A069EF">
              <w:rPr>
                <w:rFonts w:ascii="TimokU" w:eastAsia="Calibri" w:hAnsi="TimokU" w:cs="Times New Roman"/>
                <w:color w:val="000000"/>
                <w:sz w:val="18"/>
              </w:rPr>
              <w:t>+359 + 0537 / 222 45, 224 64</w:t>
            </w:r>
          </w:p>
        </w:tc>
        <w:tc>
          <w:tcPr>
            <w:tcW w:w="1714" w:type="dxa"/>
            <w:tcBorders>
              <w:top w:val="thinThickSmallGap" w:sz="24" w:space="0" w:color="auto"/>
              <w:bottom w:val="thinThickSmallGap" w:sz="24" w:space="0" w:color="auto"/>
            </w:tcBorders>
          </w:tcPr>
          <w:p w:rsidR="00B730A4" w:rsidRPr="00A069EF" w:rsidRDefault="00B730A4" w:rsidP="00243E27">
            <w:pPr>
              <w:spacing w:after="0" w:line="240" w:lineRule="auto"/>
              <w:jc w:val="center"/>
              <w:rPr>
                <w:rFonts w:ascii="Courier" w:eastAsia="Calibri" w:hAnsi="Courier" w:cs="Times New Roman"/>
                <w:sz w:val="12"/>
              </w:rPr>
            </w:pPr>
          </w:p>
          <w:p w:rsidR="00B730A4" w:rsidRPr="00A069EF" w:rsidRDefault="00B730A4" w:rsidP="00243E27">
            <w:pPr>
              <w:spacing w:after="0" w:line="240" w:lineRule="auto"/>
              <w:jc w:val="center"/>
              <w:rPr>
                <w:rFonts w:ascii="Courier" w:eastAsia="Calibri" w:hAnsi="Courier" w:cs="Times New Roman"/>
                <w:sz w:val="28"/>
              </w:rPr>
            </w:pPr>
            <w:r w:rsidRPr="00A069EF">
              <w:rPr>
                <w:rFonts w:ascii="Courier" w:eastAsia="Calibri" w:hAnsi="Courier" w:cs="Times New Roman"/>
                <w:noProof/>
                <w:sz w:val="28"/>
                <w:lang w:eastAsia="bg-BG"/>
              </w:rPr>
              <w:drawing>
                <wp:inline distT="0" distB="0" distL="0" distR="0">
                  <wp:extent cx="645160" cy="774065"/>
                  <wp:effectExtent l="0" t="0" r="2540" b="6985"/>
                  <wp:docPr id="26" name="Picture 10"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RPr="00A069EF" w:rsidTr="00243E27">
        <w:trPr>
          <w:trHeight w:val="356"/>
        </w:trPr>
        <w:tc>
          <w:tcPr>
            <w:tcW w:w="9648" w:type="dxa"/>
            <w:gridSpan w:val="4"/>
            <w:tcBorders>
              <w:top w:val="thinThickSmallGap" w:sz="24" w:space="0" w:color="auto"/>
              <w:bottom w:val="thinThickSmallGap" w:sz="24" w:space="0" w:color="auto"/>
            </w:tcBorders>
          </w:tcPr>
          <w:p w:rsidR="00B730A4" w:rsidRPr="00A069EF" w:rsidRDefault="00B730A4" w:rsidP="00243E27">
            <w:pPr>
              <w:spacing w:after="0"/>
              <w:jc w:val="center"/>
              <w:rPr>
                <w:rFonts w:ascii="Courier" w:eastAsia="Calibri" w:hAnsi="Courier" w:cs="Times New Roman"/>
                <w:lang w:val="ru-RU"/>
              </w:rPr>
            </w:pPr>
            <w:r w:rsidRPr="00A069EF">
              <w:rPr>
                <w:rFonts w:ascii="Calibri" w:eastAsia="Calibri" w:hAnsi="Calibri" w:cs="Times New Roman"/>
                <w:b/>
                <w:color w:val="800000"/>
              </w:rPr>
              <w:t>Община Нови пазар е сертифицирана по ISO</w:t>
            </w:r>
            <w:r w:rsidRPr="00A069EF">
              <w:rPr>
                <w:rFonts w:ascii="Calibri" w:eastAsia="Calibri" w:hAnsi="Calibri" w:cs="Times New Roman"/>
                <w:b/>
                <w:color w:val="800000"/>
                <w:lang w:val="ru-RU"/>
              </w:rPr>
              <w:t xml:space="preserve"> 9001:2008</w:t>
            </w:r>
          </w:p>
        </w:tc>
      </w:tr>
    </w:tbl>
    <w:p w:rsidR="00B730A4" w:rsidRDefault="00B730A4" w:rsidP="00A449B2">
      <w:pPr>
        <w:pStyle w:val="31"/>
        <w:spacing w:after="0"/>
        <w:ind w:firstLine="284"/>
        <w:jc w:val="right"/>
        <w:rPr>
          <w:rFonts w:ascii="Times New Roman" w:hAnsi="Times New Roman" w:cs="Times New Roman"/>
          <w:b/>
          <w:bCs/>
          <w:color w:val="000000"/>
          <w:sz w:val="24"/>
          <w:szCs w:val="24"/>
          <w:lang w:eastAsia="bg-BG"/>
        </w:rPr>
      </w:pPr>
    </w:p>
    <w:p w:rsidR="00B730A4" w:rsidRDefault="00B730A4" w:rsidP="00A449B2">
      <w:pPr>
        <w:pStyle w:val="31"/>
        <w:spacing w:after="0"/>
        <w:ind w:firstLine="284"/>
        <w:jc w:val="right"/>
        <w:rPr>
          <w:rFonts w:ascii="Times New Roman" w:hAnsi="Times New Roman" w:cs="Times New Roman"/>
          <w:b/>
          <w:bCs/>
          <w:color w:val="000000"/>
          <w:sz w:val="24"/>
          <w:szCs w:val="24"/>
          <w:lang w:eastAsia="bg-BG"/>
        </w:rPr>
      </w:pPr>
    </w:p>
    <w:p w:rsidR="00F07E7D" w:rsidRPr="00D1766D" w:rsidRDefault="00F07E7D" w:rsidP="00A449B2">
      <w:pPr>
        <w:pStyle w:val="31"/>
        <w:spacing w:after="0"/>
        <w:ind w:firstLine="284"/>
        <w:jc w:val="right"/>
        <w:rPr>
          <w:rFonts w:ascii="Times New Roman" w:hAnsi="Times New Roman"/>
          <w:sz w:val="24"/>
          <w:szCs w:val="24"/>
        </w:rPr>
      </w:pPr>
      <w:r w:rsidRPr="00907CB6">
        <w:rPr>
          <w:rFonts w:ascii="Times New Roman" w:hAnsi="Times New Roman" w:cs="Times New Roman"/>
          <w:b/>
          <w:bCs/>
          <w:color w:val="000000"/>
          <w:sz w:val="24"/>
          <w:szCs w:val="24"/>
          <w:lang w:eastAsia="bg-BG"/>
        </w:rPr>
        <w:t xml:space="preserve">ПРИЛОЖЕНИЕ № </w:t>
      </w:r>
      <w:r>
        <w:rPr>
          <w:rFonts w:ascii="Times New Roman" w:hAnsi="Times New Roman" w:cs="Times New Roman"/>
          <w:b/>
          <w:bCs/>
          <w:color w:val="000000"/>
          <w:sz w:val="24"/>
          <w:szCs w:val="24"/>
          <w:lang w:eastAsia="bg-BG"/>
        </w:rPr>
        <w:t>6</w:t>
      </w:r>
    </w:p>
    <w:p w:rsidR="00F07E7D" w:rsidRPr="00D1766D" w:rsidRDefault="00F07E7D" w:rsidP="00F07E7D">
      <w:pPr>
        <w:spacing w:after="0" w:line="240" w:lineRule="auto"/>
        <w:jc w:val="both"/>
        <w:rPr>
          <w:rFonts w:ascii="Times New Roman" w:hAnsi="Times New Roman"/>
          <w:sz w:val="24"/>
          <w:szCs w:val="24"/>
        </w:rPr>
      </w:pPr>
      <w:r w:rsidRPr="00D1766D">
        <w:rPr>
          <w:rFonts w:ascii="Times New Roman" w:hAnsi="Times New Roman"/>
          <w:sz w:val="24"/>
          <w:szCs w:val="24"/>
        </w:rPr>
        <w:t>Към рамково споразумение №</w:t>
      </w:r>
      <w:r w:rsidR="00A449B2">
        <w:rPr>
          <w:rFonts w:ascii="Times New Roman" w:hAnsi="Times New Roman"/>
          <w:sz w:val="24"/>
          <w:szCs w:val="24"/>
        </w:rPr>
        <w:t xml:space="preserve"> </w:t>
      </w:r>
      <w:r w:rsidRPr="00D1766D">
        <w:rPr>
          <w:rFonts w:ascii="Times New Roman" w:hAnsi="Times New Roman"/>
          <w:sz w:val="24"/>
          <w:szCs w:val="24"/>
        </w:rPr>
        <w:t>............../.............. г.</w:t>
      </w:r>
    </w:p>
    <w:p w:rsidR="00F07E7D" w:rsidRPr="00D1766D" w:rsidRDefault="00F07E7D" w:rsidP="00F07E7D">
      <w:pPr>
        <w:spacing w:after="0" w:line="240" w:lineRule="auto"/>
        <w:jc w:val="both"/>
        <w:rPr>
          <w:rFonts w:ascii="Times New Roman" w:hAnsi="Times New Roman"/>
          <w:sz w:val="24"/>
          <w:szCs w:val="24"/>
        </w:rPr>
      </w:pPr>
    </w:p>
    <w:p w:rsidR="00F07E7D" w:rsidRPr="00D1766D" w:rsidRDefault="00F07E7D" w:rsidP="00377F4A">
      <w:pPr>
        <w:shd w:val="clear" w:color="auto" w:fill="FFFFFF"/>
        <w:tabs>
          <w:tab w:val="left" w:pos="9000"/>
        </w:tabs>
        <w:autoSpaceDE w:val="0"/>
        <w:autoSpaceDN w:val="0"/>
        <w:adjustRightInd w:val="0"/>
        <w:spacing w:after="0" w:line="240" w:lineRule="auto"/>
        <w:ind w:right="72"/>
        <w:jc w:val="center"/>
        <w:rPr>
          <w:rFonts w:ascii="Times New Roman" w:hAnsi="Times New Roman"/>
          <w:b/>
          <w:bCs/>
          <w:sz w:val="24"/>
          <w:szCs w:val="24"/>
        </w:rPr>
      </w:pPr>
    </w:p>
    <w:p w:rsidR="00F07E7D" w:rsidRPr="00D1766D" w:rsidRDefault="00F07E7D" w:rsidP="00377F4A">
      <w:pPr>
        <w:shd w:val="clear" w:color="auto" w:fill="FFFFFF"/>
        <w:tabs>
          <w:tab w:val="left" w:pos="9000"/>
        </w:tabs>
        <w:autoSpaceDE w:val="0"/>
        <w:autoSpaceDN w:val="0"/>
        <w:adjustRightInd w:val="0"/>
        <w:spacing w:after="0" w:line="240" w:lineRule="auto"/>
        <w:ind w:right="72"/>
        <w:jc w:val="center"/>
        <w:rPr>
          <w:rFonts w:ascii="Times New Roman" w:hAnsi="Times New Roman"/>
          <w:b/>
          <w:bCs/>
          <w:sz w:val="24"/>
          <w:szCs w:val="24"/>
        </w:rPr>
      </w:pPr>
      <w:r w:rsidRPr="00D1766D">
        <w:rPr>
          <w:rFonts w:ascii="Times New Roman" w:hAnsi="Times New Roman"/>
          <w:b/>
          <w:bCs/>
          <w:sz w:val="24"/>
          <w:szCs w:val="24"/>
        </w:rPr>
        <w:t>Д О Г О В О Р</w:t>
      </w:r>
    </w:p>
    <w:p w:rsidR="00F07E7D" w:rsidRPr="00D1766D" w:rsidRDefault="00F07E7D" w:rsidP="00377F4A">
      <w:pPr>
        <w:shd w:val="clear" w:color="auto" w:fill="FFFFFF"/>
        <w:tabs>
          <w:tab w:val="left" w:pos="9000"/>
        </w:tabs>
        <w:autoSpaceDE w:val="0"/>
        <w:autoSpaceDN w:val="0"/>
        <w:adjustRightInd w:val="0"/>
        <w:spacing w:after="0" w:line="240" w:lineRule="auto"/>
        <w:ind w:right="72"/>
        <w:jc w:val="center"/>
        <w:rPr>
          <w:rFonts w:ascii="Times New Roman" w:hAnsi="Times New Roman"/>
          <w:b/>
          <w:bCs/>
          <w:sz w:val="24"/>
          <w:szCs w:val="24"/>
        </w:rPr>
      </w:pPr>
    </w:p>
    <w:p w:rsidR="00F07E7D" w:rsidRPr="00D1766D" w:rsidRDefault="00F07E7D" w:rsidP="00377F4A">
      <w:pPr>
        <w:shd w:val="clear" w:color="auto" w:fill="FFFFFF"/>
        <w:tabs>
          <w:tab w:val="left" w:pos="9000"/>
        </w:tabs>
        <w:autoSpaceDE w:val="0"/>
        <w:autoSpaceDN w:val="0"/>
        <w:adjustRightInd w:val="0"/>
        <w:spacing w:after="0" w:line="240" w:lineRule="auto"/>
        <w:ind w:right="72"/>
        <w:jc w:val="center"/>
        <w:rPr>
          <w:rFonts w:ascii="Times New Roman" w:hAnsi="Times New Roman"/>
          <w:b/>
          <w:bCs/>
          <w:sz w:val="24"/>
          <w:szCs w:val="24"/>
        </w:rPr>
      </w:pPr>
      <w:r w:rsidRPr="00D1766D">
        <w:rPr>
          <w:rFonts w:ascii="Times New Roman" w:hAnsi="Times New Roman"/>
          <w:b/>
          <w:bCs/>
          <w:sz w:val="24"/>
          <w:szCs w:val="24"/>
        </w:rPr>
        <w:t>ЗА ВЪЗЛАГАНЕ НА ОБЩЕСТВЕНА ПОРЪЧКА</w:t>
      </w:r>
    </w:p>
    <w:p w:rsidR="00F07E7D" w:rsidRPr="00D1766D" w:rsidRDefault="00F07E7D" w:rsidP="00377F4A">
      <w:pPr>
        <w:shd w:val="clear" w:color="auto" w:fill="FFFFFF"/>
        <w:tabs>
          <w:tab w:val="left" w:pos="9000"/>
        </w:tabs>
        <w:autoSpaceDE w:val="0"/>
        <w:autoSpaceDN w:val="0"/>
        <w:adjustRightInd w:val="0"/>
        <w:spacing w:after="0" w:line="240" w:lineRule="auto"/>
        <w:ind w:right="72"/>
        <w:jc w:val="center"/>
        <w:rPr>
          <w:rFonts w:ascii="Times New Roman" w:hAnsi="Times New Roman"/>
          <w:b/>
          <w:bCs/>
          <w:sz w:val="24"/>
          <w:szCs w:val="24"/>
        </w:rPr>
      </w:pPr>
    </w:p>
    <w:p w:rsidR="00F07E7D" w:rsidRPr="00D1766D" w:rsidRDefault="00F07E7D" w:rsidP="00377F4A">
      <w:pPr>
        <w:spacing w:after="0" w:line="240" w:lineRule="auto"/>
        <w:jc w:val="center"/>
        <w:rPr>
          <w:rFonts w:ascii="Times New Roman" w:hAnsi="Times New Roman"/>
          <w:b/>
          <w:sz w:val="24"/>
          <w:szCs w:val="24"/>
        </w:rPr>
      </w:pPr>
      <w:r w:rsidRPr="00D1766D">
        <w:rPr>
          <w:rFonts w:ascii="Times New Roman" w:hAnsi="Times New Roman"/>
          <w:b/>
          <w:sz w:val="24"/>
          <w:szCs w:val="24"/>
        </w:rPr>
        <w:t>№........</w:t>
      </w:r>
      <w:r w:rsidR="00A449B2">
        <w:rPr>
          <w:rFonts w:ascii="Times New Roman" w:hAnsi="Times New Roman"/>
          <w:b/>
          <w:sz w:val="24"/>
          <w:szCs w:val="24"/>
        </w:rPr>
        <w:t xml:space="preserve">........./................. </w:t>
      </w:r>
      <w:r w:rsidRPr="00D1766D">
        <w:rPr>
          <w:rFonts w:ascii="Times New Roman" w:hAnsi="Times New Roman"/>
          <w:b/>
          <w:sz w:val="24"/>
          <w:szCs w:val="24"/>
        </w:rPr>
        <w:t>20...... г.</w:t>
      </w:r>
    </w:p>
    <w:p w:rsidR="00F07E7D" w:rsidRPr="00D1766D" w:rsidRDefault="00F07E7D" w:rsidP="00377F4A">
      <w:pPr>
        <w:spacing w:after="0" w:line="240" w:lineRule="auto"/>
        <w:ind w:firstLine="360"/>
        <w:jc w:val="both"/>
        <w:rPr>
          <w:rFonts w:ascii="Times New Roman" w:hAnsi="Times New Roman"/>
          <w:bCs/>
          <w:sz w:val="24"/>
          <w:szCs w:val="24"/>
        </w:rPr>
      </w:pPr>
    </w:p>
    <w:p w:rsidR="00F07E7D" w:rsidRPr="00D1766D" w:rsidRDefault="00F07E7D" w:rsidP="00377F4A">
      <w:pPr>
        <w:spacing w:after="0" w:line="240" w:lineRule="auto"/>
        <w:ind w:right="348" w:firstLine="360"/>
        <w:jc w:val="both"/>
        <w:rPr>
          <w:rFonts w:ascii="Times New Roman" w:hAnsi="Times New Roman"/>
          <w:bCs/>
          <w:sz w:val="24"/>
          <w:szCs w:val="24"/>
        </w:rPr>
      </w:pPr>
    </w:p>
    <w:p w:rsidR="00F07E7D" w:rsidRPr="00DF2E66" w:rsidRDefault="00F07E7D" w:rsidP="00377F4A">
      <w:pPr>
        <w:shd w:val="clear" w:color="auto" w:fill="FFFFFF"/>
        <w:spacing w:after="0" w:line="240" w:lineRule="auto"/>
        <w:ind w:firstLine="426"/>
        <w:jc w:val="both"/>
        <w:rPr>
          <w:rFonts w:ascii="Times New Roman" w:hAnsi="Times New Roman"/>
          <w:bCs/>
          <w:sz w:val="24"/>
          <w:szCs w:val="24"/>
        </w:rPr>
      </w:pPr>
      <w:r w:rsidRPr="00DF2E66">
        <w:rPr>
          <w:rFonts w:ascii="Times New Roman" w:hAnsi="Times New Roman"/>
          <w:bCs/>
          <w:sz w:val="24"/>
          <w:szCs w:val="24"/>
        </w:rPr>
        <w:t>Днес,</w:t>
      </w:r>
      <w:r w:rsidRPr="00DF2E66">
        <w:rPr>
          <w:rFonts w:ascii="Times New Roman" w:hAnsi="Times New Roman"/>
          <w:bCs/>
          <w:sz w:val="24"/>
          <w:szCs w:val="24"/>
        </w:rPr>
        <w:tab/>
        <w:t>.......................... 201.... г., в административната сграда на Възложителя, находяща се на адрес: ............................................................................, между:</w:t>
      </w:r>
    </w:p>
    <w:p w:rsidR="00F07E7D" w:rsidRPr="00DF2E66" w:rsidRDefault="00F07E7D" w:rsidP="00377F4A">
      <w:pPr>
        <w:shd w:val="clear" w:color="auto" w:fill="FFFFFF"/>
        <w:spacing w:after="0" w:line="240" w:lineRule="auto"/>
        <w:ind w:firstLine="426"/>
        <w:jc w:val="both"/>
        <w:rPr>
          <w:rFonts w:ascii="Times New Roman" w:hAnsi="Times New Roman"/>
          <w:bCs/>
          <w:sz w:val="24"/>
          <w:szCs w:val="24"/>
        </w:rPr>
      </w:pPr>
    </w:p>
    <w:p w:rsidR="00F07E7D" w:rsidRPr="00DF2E66" w:rsidRDefault="00F07E7D" w:rsidP="00377F4A">
      <w:pPr>
        <w:shd w:val="clear" w:color="auto" w:fill="FFFFFF"/>
        <w:spacing w:after="0" w:line="240" w:lineRule="auto"/>
        <w:ind w:firstLine="426"/>
        <w:jc w:val="both"/>
        <w:rPr>
          <w:rFonts w:ascii="Times New Roman" w:hAnsi="Times New Roman"/>
          <w:bCs/>
          <w:sz w:val="24"/>
          <w:szCs w:val="24"/>
        </w:rPr>
      </w:pPr>
      <w:r w:rsidRPr="00C3515D">
        <w:rPr>
          <w:rFonts w:ascii="Times New Roman" w:hAnsi="Times New Roman"/>
          <w:b/>
          <w:sz w:val="24"/>
          <w:szCs w:val="24"/>
        </w:rPr>
        <w:t>ОБЩИНА НОВИ ПАЗАР</w:t>
      </w:r>
      <w:r w:rsidRPr="00C3515D">
        <w:rPr>
          <w:rFonts w:ascii="Times New Roman" w:hAnsi="Times New Roman"/>
          <w:sz w:val="24"/>
          <w:szCs w:val="24"/>
        </w:rPr>
        <w:t xml:space="preserve">, с адрес гр. Нови пазар,  ул. ”Васил Левски” № 3, ИН по ДДС BG 000931575, ЕИК 000931575, представлявана от </w:t>
      </w:r>
      <w:r>
        <w:rPr>
          <w:rFonts w:ascii="Times New Roman" w:hAnsi="Times New Roman"/>
          <w:sz w:val="24"/>
          <w:szCs w:val="24"/>
        </w:rPr>
        <w:t>……………………………………… - ………………</w:t>
      </w:r>
      <w:r w:rsidRPr="00C3515D">
        <w:rPr>
          <w:rFonts w:ascii="Times New Roman" w:hAnsi="Times New Roman"/>
          <w:sz w:val="24"/>
          <w:szCs w:val="24"/>
        </w:rPr>
        <w:t xml:space="preserve"> на Община Нови пазар и </w:t>
      </w:r>
      <w:r w:rsidRPr="00C3515D">
        <w:rPr>
          <w:rFonts w:ascii="Times New Roman" w:hAnsi="Times New Roman"/>
          <w:sz w:val="24"/>
          <w:szCs w:val="24"/>
          <w:lang w:val="en-US"/>
        </w:rPr>
        <w:t>………………………………………..</w:t>
      </w:r>
      <w:r w:rsidRPr="00C3515D">
        <w:rPr>
          <w:rFonts w:ascii="Times New Roman" w:hAnsi="Times New Roman"/>
          <w:sz w:val="24"/>
          <w:szCs w:val="24"/>
        </w:rPr>
        <w:t xml:space="preserve"> – Главен счетоводит</w:t>
      </w:r>
      <w:r w:rsidRPr="00C3515D">
        <w:rPr>
          <w:rFonts w:ascii="Times New Roman" w:hAnsi="Times New Roman"/>
          <w:color w:val="000000"/>
          <w:sz w:val="24"/>
          <w:szCs w:val="24"/>
        </w:rPr>
        <w:t>ел</w:t>
      </w:r>
      <w:r w:rsidRPr="00DF2E66">
        <w:rPr>
          <w:rFonts w:ascii="Times New Roman" w:hAnsi="Times New Roman"/>
          <w:bCs/>
          <w:sz w:val="24"/>
          <w:szCs w:val="24"/>
        </w:rPr>
        <w:t xml:space="preserve">, в качеството им на довереник по договор № …….. /посочва се номер и дата на сключване на договор – Приложение № 10 от ПМС 18 от 02 февруари 2015 г./, сключен със Сдружение на собствениците: ……………. /посочва се наименованието на СС/, БУЛСТАТ………. /посочва се БУЛСТАТ на СС/, удостоверение за регистрация № …………….. /посочва се номер и дата на издаване на удостоверението за регистрация на СС/ издадено от Община </w:t>
      </w:r>
      <w:r w:rsidRPr="00085853">
        <w:rPr>
          <w:rFonts w:ascii="Times New Roman" w:hAnsi="Times New Roman"/>
          <w:bCs/>
          <w:sz w:val="24"/>
          <w:szCs w:val="24"/>
        </w:rPr>
        <w:t>………,</w:t>
      </w:r>
      <w:r w:rsidRPr="00DF2E66">
        <w:rPr>
          <w:rFonts w:ascii="Times New Roman" w:hAnsi="Times New Roman"/>
          <w:bCs/>
          <w:sz w:val="24"/>
          <w:szCs w:val="24"/>
        </w:rPr>
        <w:t xml:space="preserve"> представлявано от ………….. /посочват се трите имена на представляващия СС/ - (за всяко СС) , наричана за краткост в договора „Възложител” </w:t>
      </w:r>
    </w:p>
    <w:p w:rsidR="00F07E7D" w:rsidRPr="00D1766D" w:rsidRDefault="00F07E7D" w:rsidP="00377F4A">
      <w:pPr>
        <w:shd w:val="clear" w:color="auto" w:fill="FFFFFF"/>
        <w:spacing w:after="0" w:line="240" w:lineRule="auto"/>
        <w:ind w:firstLine="426"/>
        <w:jc w:val="both"/>
        <w:rPr>
          <w:rFonts w:ascii="Times New Roman" w:hAnsi="Times New Roman"/>
          <w:sz w:val="24"/>
          <w:szCs w:val="24"/>
        </w:rPr>
      </w:pPr>
      <w:r w:rsidRPr="00D1766D">
        <w:rPr>
          <w:rFonts w:ascii="Times New Roman" w:hAnsi="Times New Roman"/>
          <w:sz w:val="24"/>
          <w:szCs w:val="24"/>
        </w:rPr>
        <w:t xml:space="preserve">и </w:t>
      </w:r>
    </w:p>
    <w:p w:rsidR="00F07E7D" w:rsidRPr="00D7625F" w:rsidRDefault="00F07E7D" w:rsidP="00377F4A">
      <w:pPr>
        <w:shd w:val="clear" w:color="auto" w:fill="FFFFFF"/>
        <w:spacing w:after="0" w:line="240" w:lineRule="auto"/>
        <w:jc w:val="both"/>
        <w:rPr>
          <w:i/>
          <w:sz w:val="24"/>
          <w:szCs w:val="24"/>
          <w:lang w:val="en-US"/>
        </w:rPr>
      </w:pPr>
      <w:r w:rsidRPr="00D1766D">
        <w:rPr>
          <w:rFonts w:ascii="Times New Roman" w:hAnsi="Times New Roman"/>
          <w:b/>
          <w:sz w:val="24"/>
          <w:szCs w:val="24"/>
        </w:rPr>
        <w:t xml:space="preserve">................................................................................, </w:t>
      </w:r>
      <w:r w:rsidRPr="00D1766D">
        <w:rPr>
          <w:rFonts w:ascii="Times New Roman" w:hAnsi="Times New Roman"/>
          <w:sz w:val="24"/>
          <w:szCs w:val="24"/>
        </w:rPr>
        <w:t>ЕИК: .................................................., със седалище и адрес на управление: ...........................................................,  представлявано от ........................... – ......................................., - изпълнител, на основание чл. 93а от Закон за обществени поръчки (ЗОП) и във връзка с проведена открита процедура за сключване на рамково споразумение за възлагане на обществена поръчка с предмет:</w:t>
      </w:r>
      <w:r w:rsidRPr="00DF2E66">
        <w:rPr>
          <w:rFonts w:ascii="Times New Roman" w:hAnsi="Times New Roman"/>
          <w:b/>
          <w:i/>
          <w:sz w:val="24"/>
          <w:szCs w:val="24"/>
        </w:rPr>
        <w:t>„Избор на изпълнител за изготвяне на обследвания за установяване на техническите характеристики, свързани с изискванията по чл. 169, ал. 1 (т. 1 - 5) и ал. 2 от ЗУТ и съставяне на технически паспорт на съществуващ строеж и обследване за енергийна ефективност на сгради в гр</w:t>
      </w:r>
      <w:r w:rsidRPr="00F807B3">
        <w:rPr>
          <w:rFonts w:ascii="Times New Roman" w:hAnsi="Times New Roman"/>
          <w:b/>
          <w:i/>
          <w:sz w:val="24"/>
          <w:szCs w:val="24"/>
        </w:rPr>
        <w:t>.</w:t>
      </w:r>
      <w:r>
        <w:rPr>
          <w:rFonts w:ascii="Times New Roman" w:hAnsi="Times New Roman"/>
          <w:b/>
          <w:i/>
          <w:sz w:val="24"/>
          <w:szCs w:val="24"/>
        </w:rPr>
        <w:t xml:space="preserve"> Нови Пазар</w:t>
      </w:r>
      <w:r w:rsidRPr="00F807B3">
        <w:rPr>
          <w:rFonts w:ascii="Times New Roman" w:hAnsi="Times New Roman"/>
          <w:b/>
          <w:i/>
          <w:sz w:val="24"/>
          <w:szCs w:val="24"/>
        </w:rPr>
        <w:t>“</w:t>
      </w:r>
    </w:p>
    <w:p w:rsidR="00F07E7D" w:rsidRPr="00D1766D" w:rsidRDefault="00F07E7D" w:rsidP="00377F4A">
      <w:pPr>
        <w:spacing w:after="0" w:line="240" w:lineRule="auto"/>
        <w:rPr>
          <w:rFonts w:ascii="Times New Roman" w:hAnsi="Times New Roman"/>
          <w:sz w:val="24"/>
          <w:szCs w:val="24"/>
        </w:rPr>
      </w:pPr>
      <w:r w:rsidRPr="00D1766D">
        <w:rPr>
          <w:rFonts w:ascii="Times New Roman" w:hAnsi="Times New Roman"/>
          <w:sz w:val="24"/>
          <w:szCs w:val="24"/>
        </w:rPr>
        <w:t>На основание чл. 93б и 93в от ЗОП, във връзка с чл. 41 и чл. 74 от ЗОП, в съответствие с допълнената оферта на Изпълнителя, се сключи настоящият договор за следното:</w:t>
      </w:r>
    </w:p>
    <w:p w:rsidR="00F07E7D" w:rsidRPr="00D1766D" w:rsidRDefault="00F07E7D" w:rsidP="00377F4A">
      <w:pPr>
        <w:spacing w:after="0" w:line="240" w:lineRule="auto"/>
        <w:rPr>
          <w:rFonts w:ascii="Times New Roman" w:hAnsi="Times New Roman"/>
          <w:sz w:val="24"/>
          <w:szCs w:val="24"/>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ПРЕДМЕТ НА ДОГОВОРА</w:t>
      </w:r>
    </w:p>
    <w:p w:rsidR="00F07E7D" w:rsidRPr="00D1766D" w:rsidRDefault="00F07E7D" w:rsidP="00377F4A">
      <w:pPr>
        <w:spacing w:after="0" w:line="240" w:lineRule="auto"/>
        <w:ind w:right="569" w:firstLine="567"/>
        <w:jc w:val="both"/>
        <w:rPr>
          <w:rFonts w:ascii="Times New Roman" w:hAnsi="Times New Roman"/>
          <w:b/>
          <w:sz w:val="24"/>
          <w:szCs w:val="24"/>
          <w:lang w:val="ru-RU"/>
        </w:rPr>
      </w:pPr>
    </w:p>
    <w:p w:rsidR="00F07E7D" w:rsidRPr="00DF2E66" w:rsidRDefault="00F07E7D" w:rsidP="00377F4A">
      <w:pPr>
        <w:shd w:val="clear" w:color="auto" w:fill="FFFFFF"/>
        <w:spacing w:after="0" w:line="240" w:lineRule="auto"/>
        <w:ind w:firstLine="567"/>
        <w:jc w:val="both"/>
        <w:rPr>
          <w:rFonts w:ascii="Times New Roman" w:hAnsi="Times New Roman"/>
          <w:sz w:val="24"/>
          <w:szCs w:val="24"/>
        </w:rPr>
      </w:pPr>
      <w:r w:rsidRPr="00D1766D">
        <w:rPr>
          <w:rFonts w:ascii="Times New Roman" w:hAnsi="Times New Roman"/>
          <w:b/>
          <w:sz w:val="24"/>
          <w:szCs w:val="24"/>
          <w:lang w:val="ru-RU"/>
        </w:rPr>
        <w:t>Чл.1.</w:t>
      </w:r>
      <w:r w:rsidRPr="00D1766D">
        <w:rPr>
          <w:rFonts w:ascii="Times New Roman" w:hAnsi="Times New Roman"/>
          <w:b/>
          <w:sz w:val="24"/>
          <w:szCs w:val="24"/>
        </w:rPr>
        <w:t>(1)</w:t>
      </w:r>
      <w:r w:rsidRPr="00DF2E66">
        <w:rPr>
          <w:rFonts w:ascii="Times New Roman" w:hAnsi="Times New Roman"/>
          <w:b/>
          <w:bCs/>
          <w:sz w:val="24"/>
          <w:szCs w:val="24"/>
        </w:rPr>
        <w:t>ВЪЗЛОЖИТЕЛЯТ</w:t>
      </w:r>
      <w:r w:rsidRPr="00DF2E66">
        <w:rPr>
          <w:rFonts w:ascii="Times New Roman" w:hAnsi="Times New Roman"/>
          <w:sz w:val="24"/>
          <w:szCs w:val="24"/>
        </w:rPr>
        <w:t xml:space="preserve"> възлага, а </w:t>
      </w:r>
      <w:r w:rsidRPr="00DF2E66">
        <w:rPr>
          <w:rFonts w:ascii="Times New Roman" w:hAnsi="Times New Roman"/>
          <w:b/>
          <w:bCs/>
          <w:sz w:val="24"/>
          <w:szCs w:val="24"/>
        </w:rPr>
        <w:t>ИЗПЪЛНИТЕЛЯТ</w:t>
      </w:r>
      <w:r w:rsidRPr="00DF2E66">
        <w:rPr>
          <w:rFonts w:ascii="Times New Roman" w:hAnsi="Times New Roman"/>
          <w:sz w:val="24"/>
          <w:szCs w:val="24"/>
        </w:rPr>
        <w:t xml:space="preserve"> се съгласява срещу заплащане на Цената за изпълнение на Договора, надлежно да изпълни дейностите по - </w:t>
      </w:r>
      <w:r w:rsidRPr="00DF2E66">
        <w:rPr>
          <w:rFonts w:ascii="Times New Roman" w:hAnsi="Times New Roman"/>
          <w:sz w:val="24"/>
          <w:szCs w:val="24"/>
        </w:rPr>
        <w:lastRenderedPageBreak/>
        <w:t>изготвяне на обследвания за установяване на техническите характеристики, свързани с изискванията по чл. 169, ал. 1 (т. 1 - 5) и ал. 2 от ЗУТ и съставяне на технически паспорт на съществуващ строеж и обследване за енергийна ефективност на сгради на обект</w:t>
      </w:r>
      <w:r w:rsidRPr="00085853">
        <w:rPr>
          <w:rFonts w:ascii="Times New Roman" w:hAnsi="Times New Roman"/>
          <w:sz w:val="24"/>
          <w:szCs w:val="24"/>
        </w:rPr>
        <w:t>:</w:t>
      </w:r>
      <w:r w:rsidR="009B2EAE">
        <w:rPr>
          <w:rFonts w:ascii="Times New Roman" w:hAnsi="Times New Roman"/>
          <w:sz w:val="24"/>
          <w:szCs w:val="24"/>
        </w:rPr>
        <w:t xml:space="preserve"> </w:t>
      </w:r>
      <w:r w:rsidRPr="00085853">
        <w:rPr>
          <w:rFonts w:ascii="Times New Roman" w:hAnsi="Times New Roman"/>
          <w:sz w:val="24"/>
          <w:szCs w:val="24"/>
        </w:rPr>
        <w:t>………………….</w:t>
      </w:r>
    </w:p>
    <w:p w:rsidR="00F07E7D" w:rsidRDefault="00F07E7D" w:rsidP="00377F4A">
      <w:pPr>
        <w:shd w:val="clear" w:color="auto" w:fill="FFFFFF"/>
        <w:spacing w:after="0" w:line="240" w:lineRule="auto"/>
        <w:ind w:firstLine="567"/>
        <w:jc w:val="both"/>
        <w:rPr>
          <w:rFonts w:ascii="Times New Roman" w:hAnsi="Times New Roman"/>
          <w:sz w:val="24"/>
          <w:szCs w:val="24"/>
        </w:rPr>
      </w:pPr>
      <w:r>
        <w:rPr>
          <w:rFonts w:ascii="Times New Roman" w:hAnsi="Times New Roman"/>
          <w:sz w:val="24"/>
          <w:szCs w:val="24"/>
        </w:rPr>
        <w:t xml:space="preserve">(2) </w:t>
      </w:r>
      <w:r w:rsidRPr="00DF2E66">
        <w:rPr>
          <w:rFonts w:ascii="Times New Roman" w:hAnsi="Times New Roman"/>
          <w:sz w:val="24"/>
          <w:szCs w:val="24"/>
        </w:rPr>
        <w:t>Дейностите се изпълняват при спазване клаузите на настоящия договор, Техническата спецификация, Закона за устройство на територията, Закона за енергийната ефективност и Закона за енергетиката и други нормативни актове, имащи отношение към изпълнението на поръчката.</w:t>
      </w:r>
    </w:p>
    <w:p w:rsidR="00F07E7D" w:rsidRPr="00DF2E66" w:rsidRDefault="00F07E7D" w:rsidP="00377F4A">
      <w:pPr>
        <w:shd w:val="clear" w:color="auto" w:fill="FFFFFF"/>
        <w:spacing w:after="0" w:line="240" w:lineRule="auto"/>
        <w:ind w:firstLine="567"/>
        <w:jc w:val="both"/>
        <w:rPr>
          <w:rFonts w:ascii="Times New Roman" w:hAnsi="Times New Roman"/>
          <w:sz w:val="24"/>
          <w:szCs w:val="24"/>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ЦЕНА НА ДОГОВОРА</w:t>
      </w:r>
    </w:p>
    <w:p w:rsidR="00F07E7D" w:rsidRPr="00D1766D" w:rsidRDefault="00F07E7D" w:rsidP="00377F4A">
      <w:pPr>
        <w:spacing w:after="0" w:line="240" w:lineRule="auto"/>
        <w:ind w:right="569" w:firstLine="567"/>
        <w:jc w:val="both"/>
        <w:rPr>
          <w:rFonts w:ascii="Times New Roman" w:hAnsi="Times New Roman"/>
          <w:b/>
          <w:sz w:val="24"/>
          <w:szCs w:val="24"/>
          <w:lang w:val="ru-RU"/>
        </w:rPr>
      </w:pPr>
    </w:p>
    <w:p w:rsidR="00F07E7D" w:rsidRPr="00DF2E66" w:rsidRDefault="00F07E7D" w:rsidP="00377F4A">
      <w:pPr>
        <w:spacing w:after="0" w:line="240" w:lineRule="auto"/>
        <w:ind w:firstLine="567"/>
        <w:jc w:val="both"/>
        <w:rPr>
          <w:rFonts w:ascii="Times New Roman" w:hAnsi="Times New Roman"/>
          <w:sz w:val="24"/>
          <w:szCs w:val="24"/>
          <w:shd w:val="clear" w:color="auto" w:fill="FFFFFF"/>
          <w:lang w:val="ru-RU"/>
        </w:rPr>
      </w:pPr>
      <w:r w:rsidRPr="00D1766D">
        <w:rPr>
          <w:rFonts w:ascii="Times New Roman" w:hAnsi="Times New Roman"/>
          <w:b/>
          <w:sz w:val="24"/>
          <w:szCs w:val="24"/>
          <w:lang w:val="ru-RU"/>
        </w:rPr>
        <w:t>Чл.2.</w:t>
      </w:r>
      <w:r w:rsidRPr="00D1766D">
        <w:rPr>
          <w:rFonts w:ascii="Times New Roman" w:hAnsi="Times New Roman"/>
          <w:sz w:val="24"/>
          <w:szCs w:val="24"/>
          <w:lang w:val="en-US"/>
        </w:rPr>
        <w:t xml:space="preserve">(1) </w:t>
      </w:r>
      <w:r>
        <w:rPr>
          <w:rFonts w:ascii="Times New Roman" w:hAnsi="Times New Roman"/>
          <w:sz w:val="24"/>
          <w:szCs w:val="24"/>
        </w:rPr>
        <w:t>С</w:t>
      </w:r>
      <w:r w:rsidRPr="00DF2E66">
        <w:rPr>
          <w:rFonts w:ascii="Times New Roman" w:hAnsi="Times New Roman"/>
          <w:sz w:val="24"/>
          <w:szCs w:val="24"/>
          <w:shd w:val="clear" w:color="auto" w:fill="FFFFFF"/>
          <w:lang w:val="ru-RU"/>
        </w:rPr>
        <w:t>тойността на договора, съгласно</w:t>
      </w:r>
      <w:r w:rsidR="001353B7">
        <w:rPr>
          <w:rFonts w:ascii="Times New Roman" w:hAnsi="Times New Roman"/>
          <w:sz w:val="24"/>
          <w:szCs w:val="24"/>
          <w:shd w:val="clear" w:color="auto" w:fill="FFFFFF"/>
          <w:lang w:val="ru-RU"/>
        </w:rPr>
        <w:t xml:space="preserve"> </w:t>
      </w:r>
      <w:r w:rsidRPr="00DF2E66">
        <w:rPr>
          <w:rFonts w:ascii="Times New Roman" w:hAnsi="Times New Roman"/>
          <w:sz w:val="24"/>
          <w:szCs w:val="24"/>
          <w:shd w:val="clear" w:color="auto" w:fill="FFFFFF"/>
          <w:lang w:val="ru-RU"/>
        </w:rPr>
        <w:t>приетата от ВЪЗЛОЖИТЕЛЯ оферта на ИЗПЪЛНИТЕЛЯ за предложена обща цена, е ...................</w:t>
      </w:r>
      <w:r w:rsidR="009B2EAE">
        <w:rPr>
          <w:rFonts w:ascii="Times New Roman" w:hAnsi="Times New Roman"/>
          <w:sz w:val="24"/>
          <w:szCs w:val="24"/>
          <w:shd w:val="clear" w:color="auto" w:fill="FFFFFF"/>
          <w:lang w:val="ru-RU"/>
        </w:rPr>
        <w:t xml:space="preserve"> </w:t>
      </w:r>
      <w:r w:rsidRPr="00DF2E66">
        <w:rPr>
          <w:rFonts w:ascii="Times New Roman" w:hAnsi="Times New Roman"/>
          <w:sz w:val="24"/>
          <w:szCs w:val="24"/>
          <w:shd w:val="clear" w:color="auto" w:fill="FFFFFF"/>
          <w:lang w:val="ru-RU"/>
        </w:rPr>
        <w:t>лв. /…..</w:t>
      </w:r>
      <w:r w:rsidR="009B2EAE">
        <w:rPr>
          <w:rFonts w:ascii="Times New Roman" w:hAnsi="Times New Roman"/>
          <w:sz w:val="24"/>
          <w:szCs w:val="24"/>
          <w:shd w:val="clear" w:color="auto" w:fill="FFFFFF"/>
          <w:lang w:val="ru-RU"/>
        </w:rPr>
        <w:t xml:space="preserve"> </w:t>
      </w:r>
      <w:r w:rsidRPr="00DF2E66">
        <w:rPr>
          <w:rFonts w:ascii="Times New Roman" w:hAnsi="Times New Roman"/>
          <w:sz w:val="24"/>
          <w:szCs w:val="24"/>
          <w:shd w:val="clear" w:color="auto" w:fill="FFFFFF"/>
          <w:lang w:val="ru-RU"/>
        </w:rPr>
        <w:t>словом/, без ДДС и</w:t>
      </w:r>
      <w:r w:rsidR="009B2EAE">
        <w:rPr>
          <w:rFonts w:ascii="Times New Roman" w:hAnsi="Times New Roman"/>
          <w:sz w:val="24"/>
          <w:szCs w:val="24"/>
          <w:shd w:val="clear" w:color="auto" w:fill="FFFFFF"/>
          <w:lang w:val="ru-RU"/>
        </w:rPr>
        <w:t xml:space="preserve"> </w:t>
      </w:r>
      <w:r w:rsidRPr="00DF2E66">
        <w:rPr>
          <w:rFonts w:ascii="Times New Roman" w:hAnsi="Times New Roman"/>
          <w:sz w:val="24"/>
          <w:szCs w:val="24"/>
          <w:shd w:val="clear" w:color="auto" w:fill="FFFFFF"/>
          <w:lang w:val="ru-RU"/>
        </w:rPr>
        <w:t>....................</w:t>
      </w:r>
      <w:r w:rsidR="009B2EAE">
        <w:rPr>
          <w:rFonts w:ascii="Times New Roman" w:hAnsi="Times New Roman"/>
          <w:sz w:val="24"/>
          <w:szCs w:val="24"/>
          <w:shd w:val="clear" w:color="auto" w:fill="FFFFFF"/>
          <w:lang w:val="ru-RU"/>
        </w:rPr>
        <w:t xml:space="preserve"> </w:t>
      </w:r>
      <w:r w:rsidRPr="00DF2E66">
        <w:rPr>
          <w:rFonts w:ascii="Times New Roman" w:hAnsi="Times New Roman"/>
          <w:sz w:val="24"/>
          <w:szCs w:val="24"/>
          <w:shd w:val="clear" w:color="auto" w:fill="FFFFFF"/>
          <w:lang w:val="ru-RU"/>
        </w:rPr>
        <w:t>лв. /…….</w:t>
      </w:r>
      <w:r w:rsidR="009B2EAE">
        <w:rPr>
          <w:rFonts w:ascii="Times New Roman" w:hAnsi="Times New Roman"/>
          <w:sz w:val="24"/>
          <w:szCs w:val="24"/>
          <w:shd w:val="clear" w:color="auto" w:fill="FFFFFF"/>
          <w:lang w:val="ru-RU"/>
        </w:rPr>
        <w:t xml:space="preserve"> словом/</w:t>
      </w:r>
      <w:r w:rsidRPr="00DF2E66">
        <w:rPr>
          <w:rFonts w:ascii="Times New Roman" w:hAnsi="Times New Roman"/>
          <w:sz w:val="24"/>
          <w:szCs w:val="24"/>
          <w:shd w:val="clear" w:color="auto" w:fill="FFFFFF"/>
          <w:lang w:val="ru-RU"/>
        </w:rPr>
        <w:t xml:space="preserve"> с ДДС.</w:t>
      </w:r>
    </w:p>
    <w:p w:rsidR="00F07E7D" w:rsidRPr="00DF2E66" w:rsidRDefault="00F07E7D" w:rsidP="00377F4A">
      <w:pPr>
        <w:spacing w:after="0" w:line="240" w:lineRule="auto"/>
        <w:ind w:firstLine="567"/>
        <w:jc w:val="both"/>
        <w:rPr>
          <w:rFonts w:ascii="Times New Roman" w:hAnsi="Times New Roman"/>
          <w:sz w:val="24"/>
          <w:szCs w:val="24"/>
          <w:shd w:val="clear" w:color="auto" w:fill="FFFFFF"/>
          <w:lang w:val="ru-RU"/>
        </w:rPr>
      </w:pPr>
      <w:r w:rsidRPr="00DF2E66">
        <w:rPr>
          <w:rFonts w:ascii="Times New Roman" w:hAnsi="Times New Roman"/>
          <w:sz w:val="24"/>
          <w:szCs w:val="24"/>
          <w:shd w:val="clear" w:color="auto" w:fill="FFFFFF"/>
          <w:lang w:val="ru-RU"/>
        </w:rPr>
        <w:t>(2) Тази цена не подлежи на изменение.</w:t>
      </w:r>
    </w:p>
    <w:p w:rsidR="00F07E7D" w:rsidRPr="00D1766D" w:rsidRDefault="00F07E7D" w:rsidP="00377F4A">
      <w:pPr>
        <w:spacing w:after="0" w:line="240" w:lineRule="auto"/>
        <w:ind w:firstLine="567"/>
        <w:jc w:val="both"/>
        <w:rPr>
          <w:rFonts w:ascii="Times New Roman" w:hAnsi="Times New Roman"/>
          <w:sz w:val="24"/>
          <w:szCs w:val="24"/>
          <w:lang w:val="ru-RU"/>
        </w:rPr>
      </w:pPr>
      <w:r w:rsidRPr="00DF2E66">
        <w:rPr>
          <w:rFonts w:ascii="Times New Roman" w:hAnsi="Times New Roman"/>
          <w:sz w:val="24"/>
          <w:szCs w:val="24"/>
          <w:shd w:val="clear" w:color="auto" w:fill="FFFFFF"/>
          <w:lang w:val="ru-RU"/>
        </w:rPr>
        <w:t>(3) Плащанията по настоящия договор ще се извършват в български лева.</w:t>
      </w:r>
    </w:p>
    <w:p w:rsidR="00F07E7D" w:rsidRPr="00DF2E66" w:rsidRDefault="00F07E7D" w:rsidP="00377F4A">
      <w:pPr>
        <w:spacing w:before="60" w:after="0" w:line="240" w:lineRule="auto"/>
        <w:ind w:firstLine="284"/>
        <w:jc w:val="both"/>
        <w:rPr>
          <w:rFonts w:ascii="Times New Roman" w:eastAsia="Times New Roman" w:hAnsi="Times New Roman"/>
          <w:sz w:val="24"/>
          <w:szCs w:val="24"/>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НАЧИН НА ПЛАЩАНЕ</w:t>
      </w:r>
    </w:p>
    <w:p w:rsidR="00F07E7D" w:rsidRPr="00DF2E66" w:rsidRDefault="00F07E7D" w:rsidP="00377F4A">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 3. (1) </w:t>
      </w:r>
      <w:r w:rsidRPr="00DF2E66">
        <w:rPr>
          <w:rFonts w:ascii="Times New Roman" w:eastAsia="Times New Roman" w:hAnsi="Times New Roman"/>
          <w:sz w:val="24"/>
          <w:szCs w:val="24"/>
          <w:lang w:eastAsia="bg-BG"/>
        </w:rPr>
        <w:t xml:space="preserve">Плащанията ще се извършват с платежно нареждане по следната сметка на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w:t>
      </w:r>
    </w:p>
    <w:p w:rsidR="00F07E7D" w:rsidRPr="00DF2E66" w:rsidRDefault="00F07E7D" w:rsidP="00377F4A">
      <w:pPr>
        <w:spacing w:after="0" w:line="240" w:lineRule="auto"/>
        <w:ind w:left="1080"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IBAN сметка ………………………………..</w:t>
      </w:r>
    </w:p>
    <w:p w:rsidR="00F07E7D" w:rsidRPr="00DF2E66" w:rsidRDefault="00F07E7D" w:rsidP="00377F4A">
      <w:pPr>
        <w:spacing w:after="0" w:line="240" w:lineRule="auto"/>
        <w:ind w:left="1080"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BIC код на банката …………………………</w:t>
      </w:r>
    </w:p>
    <w:p w:rsidR="00F07E7D" w:rsidRPr="00DF2E66" w:rsidRDefault="00F07E7D" w:rsidP="00377F4A">
      <w:pPr>
        <w:spacing w:after="0" w:line="240" w:lineRule="auto"/>
        <w:ind w:left="1080"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Банка: ………………………………………..</w:t>
      </w:r>
    </w:p>
    <w:p w:rsidR="00F07E7D" w:rsidRPr="00DF2E66" w:rsidRDefault="00F07E7D" w:rsidP="00377F4A">
      <w:pPr>
        <w:spacing w:after="0" w:line="240" w:lineRule="auto"/>
        <w:ind w:left="1080"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Град/клон/офис: …………………………….</w:t>
      </w:r>
    </w:p>
    <w:p w:rsidR="00F07E7D" w:rsidRPr="00DF2E66" w:rsidRDefault="00F07E7D" w:rsidP="00377F4A">
      <w:pPr>
        <w:spacing w:after="0" w:line="240" w:lineRule="auto"/>
        <w:ind w:left="1080" w:firstLine="709"/>
        <w:jc w:val="both"/>
        <w:rPr>
          <w:rFonts w:ascii="Times New Roman" w:eastAsia="Times New Roman" w:hAnsi="Times New Roman"/>
          <w:sz w:val="24"/>
          <w:szCs w:val="24"/>
          <w:lang w:eastAsia="bg-BG"/>
        </w:rPr>
      </w:pPr>
    </w:p>
    <w:p w:rsidR="00F07E7D" w:rsidRPr="00DF2E66" w:rsidRDefault="00F07E7D" w:rsidP="00377F4A">
      <w:pPr>
        <w:spacing w:before="60"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(2)ВЪЗЛОЖИТЕЛЯТ</w:t>
      </w:r>
      <w:r w:rsidRPr="00DF2E66">
        <w:rPr>
          <w:rFonts w:ascii="Times New Roman" w:eastAsia="Times New Roman" w:hAnsi="Times New Roman"/>
          <w:sz w:val="24"/>
          <w:szCs w:val="24"/>
          <w:lang w:eastAsia="bg-BG"/>
        </w:rPr>
        <w:t xml:space="preserve"> извършва плащанията за изпълнените дейности от договора, съгласно приетата от него оферта на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 представляваща неразделна част от настоящия договор, както следва:</w:t>
      </w:r>
    </w:p>
    <w:p w:rsidR="00F07E7D" w:rsidRPr="00DF2E66" w:rsidRDefault="00F07E7D" w:rsidP="00377F4A">
      <w:pPr>
        <w:suppressAutoHyphens/>
        <w:spacing w:after="0" w:line="240" w:lineRule="auto"/>
        <w:ind w:firstLine="567"/>
        <w:contextualSpacing/>
        <w:jc w:val="both"/>
        <w:rPr>
          <w:rFonts w:ascii="Times New Roman" w:hAnsi="Times New Roman"/>
          <w:sz w:val="28"/>
          <w:szCs w:val="28"/>
          <w:lang w:eastAsia="ar-SA"/>
        </w:rPr>
      </w:pPr>
      <w:r w:rsidRPr="00DF2E66">
        <w:rPr>
          <w:rFonts w:ascii="Times New Roman" w:eastAsia="SimSun" w:hAnsi="Times New Roman"/>
          <w:color w:val="000000"/>
          <w:sz w:val="24"/>
          <w:szCs w:val="24"/>
          <w:shd w:val="clear" w:color="auto" w:fill="FFFFFF"/>
          <w:lang w:eastAsia="ar-SA"/>
        </w:rPr>
        <w:t>1. Авансово плащане в размер до 35 % от цената на конкретен обект, след връчване на възлагателното писмо, в 15 (петнадесет) дневен срок от представянето на гаранция за обезпечаване на целия размер на предвиденото авансовото плащане на конкретен обект, в полза на „Българска банка за развитие“ АД/Сдружение на собствениците. Гаранцията се освобождава след окончателното плащане за конкретната сграда.</w:t>
      </w:r>
    </w:p>
    <w:p w:rsidR="00F07E7D" w:rsidRPr="00DF2E66" w:rsidRDefault="00F07E7D" w:rsidP="00377F4A">
      <w:pPr>
        <w:suppressAutoHyphens/>
        <w:autoSpaceDE w:val="0"/>
        <w:autoSpaceDN w:val="0"/>
        <w:adjustRightInd w:val="0"/>
        <w:spacing w:after="0" w:line="240" w:lineRule="auto"/>
        <w:ind w:firstLine="567"/>
        <w:jc w:val="both"/>
        <w:rPr>
          <w:rFonts w:ascii="Times New Roman" w:eastAsia="SimSun" w:hAnsi="Times New Roman"/>
          <w:b/>
          <w:sz w:val="24"/>
          <w:szCs w:val="24"/>
          <w:lang w:val="ru-RU"/>
        </w:rPr>
      </w:pPr>
      <w:r w:rsidRPr="00DF2E66">
        <w:rPr>
          <w:rFonts w:ascii="Times New Roman" w:eastAsia="SimSun" w:hAnsi="Times New Roman"/>
          <w:color w:val="000000"/>
          <w:sz w:val="24"/>
          <w:szCs w:val="24"/>
          <w:shd w:val="clear" w:color="auto" w:fill="FFFFFF"/>
          <w:lang w:eastAsia="ar-SA"/>
        </w:rPr>
        <w:t xml:space="preserve">2.Окончателно плащане в размер остатъка от цената за изпълнение на договора за конкретен обект – в 15-дневен срок след предаване на резултатите за конкретен обект, по банков път на база приемо-предавателен протокол и фактура. </w:t>
      </w:r>
    </w:p>
    <w:p w:rsidR="00F07E7D" w:rsidRPr="00DF2E66" w:rsidRDefault="00F07E7D" w:rsidP="00377F4A">
      <w:pPr>
        <w:spacing w:after="0" w:line="240" w:lineRule="auto"/>
        <w:ind w:firstLine="709"/>
        <w:jc w:val="both"/>
        <w:rPr>
          <w:rFonts w:ascii="Times New Roman" w:eastAsia="Times New Roman" w:hAnsi="Times New Roman"/>
          <w:sz w:val="24"/>
          <w:szCs w:val="24"/>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ЕТАПИ И СРОКОВЕ НА ИЗПЪЛНЕНИЕ</w:t>
      </w:r>
    </w:p>
    <w:p w:rsidR="00F07E7D" w:rsidRPr="00DF2E66" w:rsidRDefault="00F07E7D" w:rsidP="00377F4A">
      <w:pPr>
        <w:widowControl w:val="0"/>
        <w:suppressAutoHyphens/>
        <w:autoSpaceDE w:val="0"/>
        <w:autoSpaceDN w:val="0"/>
        <w:adjustRightInd w:val="0"/>
        <w:spacing w:line="240" w:lineRule="auto"/>
        <w:ind w:firstLine="567"/>
        <w:contextualSpacing/>
        <w:jc w:val="both"/>
        <w:rPr>
          <w:rFonts w:ascii="Times New Roman" w:eastAsia="SimSun" w:hAnsi="Times New Roman"/>
          <w:b/>
          <w:i/>
          <w:sz w:val="24"/>
          <w:szCs w:val="24"/>
          <w:lang w:eastAsia="ar-SA"/>
        </w:rPr>
      </w:pPr>
      <w:r w:rsidRPr="00DF2E66">
        <w:rPr>
          <w:rFonts w:ascii="Times New Roman" w:eastAsia="Times New Roman" w:hAnsi="Times New Roman"/>
          <w:b/>
          <w:sz w:val="24"/>
          <w:szCs w:val="24"/>
          <w:lang w:eastAsia="bg-BG"/>
        </w:rPr>
        <w:t>Чл. 4.(1)</w:t>
      </w:r>
      <w:r w:rsidRPr="00DF2E66">
        <w:rPr>
          <w:rFonts w:ascii="Times New Roman" w:eastAsia="Times New Roman" w:hAnsi="Times New Roman"/>
          <w:sz w:val="24"/>
          <w:szCs w:val="24"/>
          <w:lang w:eastAsia="bg-BG"/>
        </w:rPr>
        <w:t xml:space="preserve"> Настоящият договор влиза в сила от момента на подписването му от двете страни. </w:t>
      </w:r>
    </w:p>
    <w:p w:rsidR="00F07E7D" w:rsidRPr="00DF2E66" w:rsidRDefault="00F07E7D" w:rsidP="00377F4A">
      <w:pPr>
        <w:widowControl w:val="0"/>
        <w:suppressAutoHyphens/>
        <w:autoSpaceDE w:val="0"/>
        <w:autoSpaceDN w:val="0"/>
        <w:adjustRightInd w:val="0"/>
        <w:spacing w:line="240" w:lineRule="auto"/>
        <w:ind w:firstLine="567"/>
        <w:contextualSpacing/>
        <w:jc w:val="both"/>
        <w:rPr>
          <w:rFonts w:ascii="Times New Roman" w:eastAsia="SimSun" w:hAnsi="Times New Roman"/>
          <w:sz w:val="24"/>
          <w:szCs w:val="24"/>
          <w:lang w:eastAsia="ar-SA"/>
        </w:rPr>
      </w:pPr>
      <w:r w:rsidRPr="00DF2E66">
        <w:rPr>
          <w:rFonts w:ascii="Times New Roman" w:eastAsia="Times New Roman" w:hAnsi="Times New Roman"/>
          <w:b/>
          <w:sz w:val="24"/>
          <w:szCs w:val="24"/>
          <w:lang w:eastAsia="bg-BG"/>
        </w:rPr>
        <w:t>(2)</w:t>
      </w:r>
      <w:r w:rsidR="00B12D6E">
        <w:rPr>
          <w:rFonts w:ascii="Times New Roman" w:eastAsia="Times New Roman" w:hAnsi="Times New Roman"/>
          <w:b/>
          <w:sz w:val="24"/>
          <w:szCs w:val="24"/>
          <w:lang w:eastAsia="bg-BG"/>
        </w:rPr>
        <w:t xml:space="preserve"> </w:t>
      </w:r>
      <w:r w:rsidRPr="00DF2E66">
        <w:rPr>
          <w:rFonts w:ascii="Times New Roman" w:eastAsia="SimSun" w:hAnsi="Times New Roman"/>
          <w:sz w:val="24"/>
          <w:szCs w:val="24"/>
          <w:lang w:eastAsia="ar-SA"/>
        </w:rPr>
        <w:t>Срокът за изпълнение на договора е обвързан със срока за изпълнение на Националната програма, а именно 30.12.2016г.</w:t>
      </w:r>
      <w:r>
        <w:rPr>
          <w:rFonts w:ascii="Times New Roman" w:eastAsia="SimSun" w:hAnsi="Times New Roman"/>
          <w:sz w:val="24"/>
          <w:szCs w:val="24"/>
          <w:lang w:eastAsia="ar-SA"/>
        </w:rPr>
        <w:t xml:space="preserve"> (освен когато има официално удължаване на посочения срок за изпълнение на НПЕЕМЖС)</w:t>
      </w:r>
      <w:r w:rsidRPr="00DF2E66">
        <w:rPr>
          <w:rFonts w:ascii="Times New Roman" w:eastAsia="SimSun" w:hAnsi="Times New Roman"/>
          <w:sz w:val="24"/>
          <w:szCs w:val="24"/>
          <w:lang w:eastAsia="ar-SA"/>
        </w:rPr>
        <w:t xml:space="preserve"> или до изчерпване на финансовия ресурс от </w:t>
      </w:r>
      <w:r w:rsidRPr="00DF2E66">
        <w:rPr>
          <w:rFonts w:ascii="Times New Roman" w:eastAsia="SimSun" w:hAnsi="Times New Roman"/>
          <w:sz w:val="24"/>
          <w:szCs w:val="24"/>
          <w:lang w:val="en-US" w:eastAsia="ar-SA"/>
        </w:rPr>
        <w:t>1</w:t>
      </w:r>
      <w:r w:rsidRPr="00DF2E66">
        <w:rPr>
          <w:rFonts w:ascii="Times New Roman" w:eastAsia="SimSun" w:hAnsi="Times New Roman"/>
          <w:sz w:val="24"/>
          <w:szCs w:val="24"/>
          <w:lang w:eastAsia="ar-SA"/>
        </w:rPr>
        <w:t xml:space="preserve">00 млн. лв. за цялата страна. </w:t>
      </w:r>
    </w:p>
    <w:p w:rsidR="00F07E7D" w:rsidRPr="00DF2E66" w:rsidRDefault="00F07E7D" w:rsidP="00377F4A">
      <w:pPr>
        <w:widowControl w:val="0"/>
        <w:suppressAutoHyphens/>
        <w:autoSpaceDE w:val="0"/>
        <w:autoSpaceDN w:val="0"/>
        <w:adjustRightInd w:val="0"/>
        <w:spacing w:after="0" w:line="240" w:lineRule="auto"/>
        <w:ind w:firstLine="567"/>
        <w:jc w:val="both"/>
        <w:rPr>
          <w:rFonts w:ascii="Times New Roman" w:eastAsia="SimSun" w:hAnsi="Times New Roman"/>
          <w:b/>
          <w:i/>
          <w:sz w:val="24"/>
          <w:szCs w:val="24"/>
          <w:lang w:eastAsia="ar-SA"/>
        </w:rPr>
      </w:pPr>
      <w:r w:rsidRPr="00DF2E66">
        <w:rPr>
          <w:rFonts w:ascii="Times New Roman" w:eastAsia="SimSun" w:hAnsi="Times New Roman"/>
          <w:b/>
          <w:i/>
          <w:sz w:val="24"/>
          <w:szCs w:val="24"/>
          <w:lang w:eastAsia="ar-SA"/>
        </w:rPr>
        <w:t xml:space="preserve">ББР ще сключва договори за целево финансиране до достигане на лимита за територията на цялата страна </w:t>
      </w:r>
      <w:r w:rsidRPr="00DF2E66">
        <w:rPr>
          <w:rFonts w:ascii="Times New Roman" w:eastAsia="SimSun" w:hAnsi="Times New Roman"/>
          <w:b/>
          <w:i/>
          <w:sz w:val="24"/>
          <w:szCs w:val="24"/>
          <w:lang w:val="en-US" w:eastAsia="ar-SA"/>
        </w:rPr>
        <w:t>1</w:t>
      </w:r>
      <w:r w:rsidRPr="00DF2E66">
        <w:rPr>
          <w:rFonts w:ascii="Times New Roman" w:eastAsia="SimSun" w:hAnsi="Times New Roman"/>
          <w:b/>
          <w:i/>
          <w:sz w:val="24"/>
          <w:szCs w:val="24"/>
          <w:lang w:eastAsia="ar-SA"/>
        </w:rPr>
        <w:t xml:space="preserve">00 000 000 лева (представляващи </w:t>
      </w:r>
      <w:r w:rsidRPr="00DF2E66">
        <w:rPr>
          <w:rFonts w:ascii="Times New Roman" w:eastAsia="SimSun" w:hAnsi="Times New Roman"/>
          <w:b/>
          <w:i/>
          <w:sz w:val="24"/>
          <w:szCs w:val="24"/>
          <w:lang w:val="en-US" w:eastAsia="ar-SA"/>
        </w:rPr>
        <w:t>1</w:t>
      </w:r>
      <w:r w:rsidRPr="00DF2E66">
        <w:rPr>
          <w:rFonts w:ascii="Times New Roman" w:eastAsia="SimSun" w:hAnsi="Times New Roman"/>
          <w:b/>
          <w:i/>
          <w:sz w:val="24"/>
          <w:szCs w:val="24"/>
          <w:lang w:eastAsia="ar-SA"/>
        </w:rPr>
        <w:t>0 % от общия наличен финансов ресурс по Националната програма) за дейностите по техническо и енергийно обследване на сградата (съгласно чл. 2, ал. 1, т. 1 от договора за целево финансиране – приложение № 11). Лимитът ще се следи текущо и в зависимост от броя на сградите и предвидените СМР по тях може да бъде актуализиран при наличието на свободен ресурс.</w:t>
      </w:r>
    </w:p>
    <w:p w:rsidR="00F07E7D" w:rsidRPr="00DF2E66" w:rsidRDefault="00F07E7D" w:rsidP="00377F4A">
      <w:pPr>
        <w:suppressAutoHyphens/>
        <w:spacing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lastRenderedPageBreak/>
        <w:t xml:space="preserve">(3) </w:t>
      </w:r>
      <w:r w:rsidRPr="00DF2E66">
        <w:rPr>
          <w:rFonts w:ascii="Times New Roman" w:eastAsia="SimSun" w:hAnsi="Times New Roman"/>
          <w:sz w:val="24"/>
          <w:szCs w:val="24"/>
          <w:lang w:eastAsia="bg-BG"/>
        </w:rPr>
        <w:t>Срокът за изпълнение на конкретните дейности по предмета на договора, а именно-</w:t>
      </w:r>
      <w:r w:rsidRPr="00DF2E66">
        <w:rPr>
          <w:rFonts w:ascii="Times New Roman" w:eastAsia="Times New Roman" w:hAnsi="Times New Roman"/>
          <w:sz w:val="24"/>
          <w:szCs w:val="24"/>
          <w:lang w:eastAsia="bg-BG"/>
        </w:rPr>
        <w:t>изготвяне на обследвания за установяване на техническите характеристики, свързани с изискванията по чл. 169, ал. 1 (т. 1 - 5) и ал. 2 от ЗУТ и съставяне на технически паспорт на съществуващ строеж и обследване за енергийна ефективност на сграда,</w:t>
      </w:r>
      <w:r w:rsidRPr="00DF2E66">
        <w:rPr>
          <w:rFonts w:ascii="Times New Roman" w:eastAsia="Times New Roman" w:hAnsi="Times New Roman"/>
          <w:b/>
          <w:sz w:val="24"/>
          <w:szCs w:val="24"/>
          <w:lang w:eastAsia="bg-BG"/>
        </w:rPr>
        <w:t xml:space="preserve"> ИЗПЪЛНИТЕЛЯТ</w:t>
      </w:r>
      <w:r w:rsidRPr="00DF2E66">
        <w:rPr>
          <w:rFonts w:ascii="Times New Roman" w:eastAsia="Times New Roman" w:hAnsi="Times New Roman"/>
          <w:sz w:val="24"/>
          <w:szCs w:val="24"/>
          <w:lang w:eastAsia="bg-BG"/>
        </w:rPr>
        <w:t xml:space="preserve"> се задължава да извърши за период от максимум:</w:t>
      </w:r>
    </w:p>
    <w:p w:rsidR="00F07E7D" w:rsidRPr="00DF2E66" w:rsidRDefault="00F07E7D" w:rsidP="00377F4A">
      <w:pPr>
        <w:suppressAutoHyphens/>
        <w:spacing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(словом..........) календарни дни.</w:t>
      </w:r>
    </w:p>
    <w:p w:rsidR="00F07E7D" w:rsidRPr="00DF2E66" w:rsidRDefault="00F07E7D" w:rsidP="00377F4A">
      <w:pPr>
        <w:widowControl w:val="0"/>
        <w:tabs>
          <w:tab w:val="left" w:pos="1133"/>
        </w:tabs>
        <w:autoSpaceDE w:val="0"/>
        <w:autoSpaceDN w:val="0"/>
        <w:adjustRightInd w:val="0"/>
        <w:spacing w:before="115" w:line="240" w:lineRule="auto"/>
        <w:ind w:firstLine="567"/>
        <w:contextualSpacing/>
        <w:jc w:val="both"/>
        <w:rPr>
          <w:rFonts w:ascii="Times New Roman" w:eastAsia="SimSun" w:hAnsi="Times New Roman"/>
          <w:b/>
          <w:sz w:val="24"/>
          <w:szCs w:val="24"/>
          <w:lang w:eastAsia="bg-BG"/>
        </w:rPr>
      </w:pPr>
      <w:r w:rsidRPr="00DF2E66">
        <w:rPr>
          <w:rFonts w:ascii="Times New Roman" w:eastAsia="Times New Roman" w:hAnsi="Times New Roman"/>
          <w:b/>
          <w:sz w:val="24"/>
          <w:szCs w:val="24"/>
          <w:lang w:eastAsia="bg-BG"/>
        </w:rPr>
        <w:t>(4)</w:t>
      </w:r>
      <w:r w:rsidRPr="00DF2E66">
        <w:rPr>
          <w:rFonts w:ascii="Times New Roman" w:eastAsia="SimSun" w:hAnsi="Times New Roman"/>
          <w:sz w:val="24"/>
          <w:szCs w:val="24"/>
          <w:lang w:eastAsia="bg-BG"/>
        </w:rPr>
        <w:t xml:space="preserve"> Срокът по ал.3 започва да тече,</w:t>
      </w:r>
      <w:r w:rsidRPr="00DF2E66">
        <w:rPr>
          <w:rFonts w:ascii="Times New Roman" w:eastAsia="SimSun" w:hAnsi="Times New Roman"/>
          <w:bCs/>
          <w:sz w:val="24"/>
          <w:szCs w:val="24"/>
          <w:lang w:eastAsia="bg-BG"/>
        </w:rPr>
        <w:t xml:space="preserve">считано от датата на получаване на Възлагателно писмо, което изпълнителят получава лично срещу подпис, за стартиране изпълнението на </w:t>
      </w:r>
      <w:r w:rsidRPr="00085853">
        <w:rPr>
          <w:rFonts w:ascii="Times New Roman" w:eastAsia="SimSun" w:hAnsi="Times New Roman"/>
          <w:bCs/>
          <w:sz w:val="24"/>
          <w:szCs w:val="24"/>
          <w:lang w:eastAsia="bg-BG"/>
        </w:rPr>
        <w:t xml:space="preserve">дейностите - Приложение № </w:t>
      </w:r>
      <w:r w:rsidR="003F2B1F">
        <w:rPr>
          <w:rFonts w:ascii="Times New Roman" w:eastAsia="SimSun" w:hAnsi="Times New Roman"/>
          <w:bCs/>
          <w:sz w:val="24"/>
          <w:szCs w:val="24"/>
          <w:lang w:eastAsia="bg-BG"/>
        </w:rPr>
        <w:t>6</w:t>
      </w:r>
      <w:r w:rsidRPr="00085853">
        <w:rPr>
          <w:rFonts w:ascii="Times New Roman" w:eastAsia="SimSun" w:hAnsi="Times New Roman"/>
          <w:bCs/>
          <w:sz w:val="24"/>
          <w:szCs w:val="24"/>
          <w:lang w:eastAsia="bg-BG"/>
        </w:rPr>
        <w:t>.1, неразделна част</w:t>
      </w:r>
      <w:r w:rsidRPr="00DF2E66">
        <w:rPr>
          <w:rFonts w:ascii="Times New Roman" w:eastAsia="SimSun" w:hAnsi="Times New Roman"/>
          <w:bCs/>
          <w:sz w:val="24"/>
          <w:szCs w:val="24"/>
          <w:lang w:eastAsia="bg-BG"/>
        </w:rPr>
        <w:t xml:space="preserve"> от договора. </w:t>
      </w:r>
    </w:p>
    <w:p w:rsidR="00F07E7D" w:rsidRPr="00DF2E66" w:rsidRDefault="00F07E7D" w:rsidP="00377F4A">
      <w:pPr>
        <w:spacing w:before="40" w:after="4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 (5)</w:t>
      </w:r>
      <w:r w:rsidRPr="00DF2E66">
        <w:rPr>
          <w:rFonts w:ascii="Times New Roman" w:eastAsia="Times New Roman" w:hAnsi="Times New Roman"/>
          <w:sz w:val="24"/>
          <w:szCs w:val="24"/>
          <w:lang w:eastAsia="bg-BG"/>
        </w:rPr>
        <w:t xml:space="preserve"> Срокът по ал. 3 може да бъде удължен с времето, през което изпълнението е било невъзможно поради непредвидени обстоятелства за наличието, на която другата страна е била надлежно уведомена и е приела съществуването ѝ, на база на представените документи/доказателства.</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5.ИЗПЪЛНИТЕЛЯТ</w:t>
      </w:r>
      <w:r w:rsidRPr="00DF2E66">
        <w:rPr>
          <w:rFonts w:ascii="Times New Roman" w:eastAsia="Times New Roman" w:hAnsi="Times New Roman"/>
          <w:sz w:val="24"/>
          <w:szCs w:val="24"/>
          <w:lang w:eastAsia="bg-BG"/>
        </w:rPr>
        <w:t xml:space="preserve"> се задължава да извърши и предаде дейностите според предложената оферта и в рамките на оферирания срок.</w:t>
      </w:r>
    </w:p>
    <w:p w:rsidR="00F07E7D" w:rsidRPr="00DF2E66" w:rsidRDefault="00F07E7D" w:rsidP="00377F4A">
      <w:pPr>
        <w:spacing w:after="0" w:line="240" w:lineRule="auto"/>
        <w:ind w:firstLine="708"/>
        <w:jc w:val="both"/>
        <w:rPr>
          <w:rFonts w:ascii="Times New Roman" w:eastAsia="Times New Roman" w:hAnsi="Times New Roman"/>
          <w:b/>
          <w:sz w:val="24"/>
          <w:szCs w:val="24"/>
          <w:u w:val="single"/>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ПРАВА И ЗАДЪЛЖЕНИЯ НА ВЪЗЛОЖИТЕЛЯ</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 6.(1) ВЪЗЛОЖИТЕЛЯТ </w:t>
      </w:r>
      <w:r w:rsidRPr="00DF2E66">
        <w:rPr>
          <w:rFonts w:ascii="Times New Roman" w:eastAsia="Times New Roman" w:hAnsi="Times New Roman"/>
          <w:sz w:val="24"/>
          <w:szCs w:val="24"/>
          <w:lang w:eastAsia="bg-BG"/>
        </w:rPr>
        <w:t>има право да получи резултатите от изпълнението на договора във вида и срока, уговорени в този договор и предвидени в техническата спецификация на поръчката.</w:t>
      </w:r>
    </w:p>
    <w:p w:rsidR="00F07E7D" w:rsidRPr="00DF2E66" w:rsidRDefault="00F07E7D" w:rsidP="00377F4A">
      <w:pPr>
        <w:spacing w:before="40" w:after="4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(2)ВЪЗЛОЖИТЕЛЯТ </w:t>
      </w:r>
      <w:r w:rsidRPr="00DF2E66">
        <w:rPr>
          <w:rFonts w:ascii="Times New Roman" w:eastAsia="Times New Roman" w:hAnsi="Times New Roman"/>
          <w:sz w:val="24"/>
          <w:szCs w:val="24"/>
          <w:lang w:eastAsia="bg-BG"/>
        </w:rPr>
        <w:t xml:space="preserve">има право да получи по всяко време информация и документация от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 xml:space="preserve"> относно степента на изпълнение на дейностите, предмет на договора;</w:t>
      </w:r>
    </w:p>
    <w:p w:rsidR="00F07E7D" w:rsidRPr="00DF2E66" w:rsidRDefault="00F07E7D" w:rsidP="00377F4A">
      <w:pPr>
        <w:spacing w:before="40" w:after="4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(3)ВЪЗЛОЖИТЕЛЯТ</w:t>
      </w:r>
      <w:r w:rsidRPr="00DF2E66">
        <w:rPr>
          <w:rFonts w:ascii="Times New Roman" w:eastAsia="Times New Roman" w:hAnsi="Times New Roman"/>
          <w:sz w:val="24"/>
          <w:szCs w:val="24"/>
          <w:lang w:eastAsia="bg-BG"/>
        </w:rPr>
        <w:t xml:space="preserve"> има право да изисква всякаква информация и документация от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 xml:space="preserve"> свързана с предмета на настоящия договор.</w:t>
      </w:r>
    </w:p>
    <w:p w:rsidR="00F07E7D" w:rsidRPr="00DF2E66" w:rsidRDefault="00F07E7D" w:rsidP="00377F4A">
      <w:pPr>
        <w:spacing w:before="40" w:after="40" w:line="240" w:lineRule="auto"/>
        <w:ind w:firstLine="567"/>
        <w:jc w:val="both"/>
        <w:rPr>
          <w:rFonts w:ascii="Times New Roman" w:eastAsia="Times New Roman" w:hAnsi="Times New Roman"/>
          <w:sz w:val="24"/>
          <w:szCs w:val="24"/>
          <w:lang w:eastAsia="bg-BG"/>
        </w:rPr>
      </w:pPr>
      <w:r w:rsidRPr="00085853">
        <w:rPr>
          <w:rFonts w:ascii="Times New Roman" w:eastAsia="Times New Roman" w:hAnsi="Times New Roman"/>
          <w:b/>
          <w:sz w:val="24"/>
          <w:szCs w:val="24"/>
          <w:lang w:eastAsia="bg-BG"/>
        </w:rPr>
        <w:t>(4) ВЪЗЛОЖИТЕЛЯТ</w:t>
      </w:r>
      <w:r w:rsidRPr="00085853">
        <w:rPr>
          <w:rFonts w:ascii="Times New Roman" w:eastAsia="Times New Roman" w:hAnsi="Times New Roman"/>
          <w:sz w:val="24"/>
          <w:szCs w:val="24"/>
          <w:lang w:eastAsia="bg-BG"/>
        </w:rPr>
        <w:t xml:space="preserve"> придобива изключително право на ползване на резултатите, като правото на ползване се реализира без съгласието на автора за целта, за която произведението (резултатите от дейността) е било поръчано, и без заплащане на отделно възнаграждение, минимално за срок от 5 години след приключване изпълнението на поръчката. Всички претенции на трети лица относно авторството и оригиналността на произведението са за сметка на </w:t>
      </w:r>
      <w:r w:rsidRPr="00085853">
        <w:rPr>
          <w:rFonts w:ascii="Times New Roman" w:eastAsia="Times New Roman" w:hAnsi="Times New Roman"/>
          <w:b/>
          <w:sz w:val="24"/>
          <w:szCs w:val="24"/>
          <w:lang w:eastAsia="bg-BG"/>
        </w:rPr>
        <w:t>ИЗПЪЛНИТЕЛЯ</w:t>
      </w:r>
      <w:r w:rsidRPr="00085853">
        <w:rPr>
          <w:rFonts w:ascii="Times New Roman" w:eastAsia="Times New Roman" w:hAnsi="Times New Roman"/>
          <w:sz w:val="24"/>
          <w:szCs w:val="24"/>
          <w:lang w:eastAsia="bg-BG"/>
        </w:rPr>
        <w:t xml:space="preserve">, без да се засяга имуществената сфера на </w:t>
      </w:r>
      <w:r w:rsidRPr="00085853">
        <w:rPr>
          <w:rFonts w:ascii="Times New Roman" w:eastAsia="Times New Roman" w:hAnsi="Times New Roman"/>
          <w:b/>
          <w:sz w:val="24"/>
          <w:szCs w:val="24"/>
          <w:lang w:eastAsia="bg-BG"/>
        </w:rPr>
        <w:t>ВЪЗЛОЖИТЕЛЯ</w:t>
      </w:r>
      <w:r w:rsidRPr="00085853">
        <w:rPr>
          <w:rFonts w:ascii="Times New Roman" w:eastAsia="Times New Roman" w:hAnsi="Times New Roman"/>
          <w:sz w:val="24"/>
          <w:szCs w:val="24"/>
          <w:lang w:eastAsia="bg-BG"/>
        </w:rPr>
        <w:t>.</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(5) </w:t>
      </w:r>
      <w:r w:rsidRPr="00DF2E66">
        <w:rPr>
          <w:rFonts w:ascii="Times New Roman" w:eastAsia="Times New Roman" w:hAnsi="Times New Roman"/>
          <w:sz w:val="24"/>
          <w:szCs w:val="24"/>
          <w:lang w:eastAsia="bg-BG"/>
        </w:rPr>
        <w:t>Възложителят или определени от него лица, упражняващи контрол по изпълнение на договора, имат право да не приемат изпълнената работа, ако съответният доклад и/или резюме и/или сертификат не отговарят на изискванията на нормативен акт. В тези случаи изпълнителят е длъжен да коригира допуснатите нередовности в срок от 10 работни дни.</w:t>
      </w:r>
    </w:p>
    <w:p w:rsidR="00F07E7D" w:rsidRPr="00DF2E66" w:rsidRDefault="00F07E7D" w:rsidP="00377F4A">
      <w:pPr>
        <w:widowControl w:val="0"/>
        <w:tabs>
          <w:tab w:val="left" w:pos="0"/>
        </w:tabs>
        <w:autoSpaceDE w:val="0"/>
        <w:autoSpaceDN w:val="0"/>
        <w:adjustRightInd w:val="0"/>
        <w:spacing w:before="134" w:line="240" w:lineRule="auto"/>
        <w:ind w:firstLine="567"/>
        <w:contextualSpacing/>
        <w:jc w:val="both"/>
        <w:rPr>
          <w:rFonts w:ascii="Times New Roman" w:eastAsia="SimSun" w:hAnsi="Times New Roman"/>
          <w:b/>
          <w:bCs/>
          <w:sz w:val="28"/>
          <w:szCs w:val="28"/>
          <w:lang w:eastAsia="ar-SA"/>
        </w:rPr>
      </w:pPr>
      <w:r w:rsidRPr="00DF2E66">
        <w:rPr>
          <w:rFonts w:ascii="Times New Roman" w:eastAsia="Times New Roman" w:hAnsi="Times New Roman"/>
          <w:b/>
          <w:sz w:val="24"/>
          <w:szCs w:val="24"/>
          <w:lang w:eastAsia="bg-BG"/>
        </w:rPr>
        <w:t>(6)</w:t>
      </w:r>
      <w:r w:rsidRPr="00DF2E66">
        <w:rPr>
          <w:rFonts w:ascii="Times New Roman" w:eastAsia="SimSun" w:hAnsi="Times New Roman"/>
          <w:b/>
          <w:bCs/>
          <w:sz w:val="24"/>
          <w:szCs w:val="24"/>
          <w:lang w:eastAsia="ar-SA"/>
        </w:rPr>
        <w:t>Възложителят си запазва правото да поставя допълнителни изисквания към Изпълнителя, съобразно настъпили промени в  условията на финансиране  на ББР, методическите указания на МРРБ и МС. За настъпилите промени Възложителят ще уведомява писмено изпълнителя.</w:t>
      </w:r>
    </w:p>
    <w:p w:rsidR="00F07E7D" w:rsidRPr="00DF2E66" w:rsidRDefault="00F07E7D" w:rsidP="00377F4A">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 7 </w:t>
      </w:r>
      <w:r w:rsidRPr="00DF2E66">
        <w:rPr>
          <w:rFonts w:ascii="Times New Roman" w:eastAsia="Times New Roman" w:hAnsi="Times New Roman"/>
          <w:sz w:val="24"/>
          <w:szCs w:val="24"/>
          <w:lang w:eastAsia="bg-BG"/>
        </w:rPr>
        <w:t>(</w:t>
      </w:r>
      <w:r w:rsidRPr="00DF2E66">
        <w:rPr>
          <w:rFonts w:ascii="Times New Roman" w:eastAsia="Times New Roman" w:hAnsi="Times New Roman"/>
          <w:b/>
          <w:sz w:val="24"/>
          <w:szCs w:val="24"/>
          <w:lang w:eastAsia="bg-BG"/>
        </w:rPr>
        <w:t xml:space="preserve">1)ВЪЗЛОЖИТЕЛЯТ </w:t>
      </w:r>
      <w:r w:rsidRPr="00DF2E66">
        <w:rPr>
          <w:rFonts w:ascii="Times New Roman" w:eastAsia="Times New Roman" w:hAnsi="Times New Roman"/>
          <w:sz w:val="24"/>
          <w:szCs w:val="24"/>
          <w:lang w:eastAsia="bg-BG"/>
        </w:rPr>
        <w:t>се задължава да не сключва договори със свързани лица в рамките на изпълнение на дейностите по поръчката;</w:t>
      </w:r>
    </w:p>
    <w:p w:rsidR="00F07E7D" w:rsidRPr="00DF2E66" w:rsidRDefault="00F07E7D" w:rsidP="00377F4A">
      <w:pPr>
        <w:spacing w:before="40" w:after="4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(2) ВЪЗЛОЖИТЕЛЯТ</w:t>
      </w:r>
      <w:r w:rsidRPr="00DF2E66">
        <w:rPr>
          <w:rFonts w:ascii="Times New Roman" w:eastAsia="Times New Roman" w:hAnsi="Times New Roman"/>
          <w:sz w:val="24"/>
          <w:szCs w:val="24"/>
          <w:lang w:eastAsia="bg-BG"/>
        </w:rPr>
        <w:t xml:space="preserve"> се задължава да заплати на </w:t>
      </w:r>
      <w:r w:rsidRPr="00DF2E66">
        <w:rPr>
          <w:rFonts w:ascii="Times New Roman" w:eastAsia="Times New Roman" w:hAnsi="Times New Roman"/>
          <w:b/>
          <w:sz w:val="24"/>
          <w:szCs w:val="24"/>
          <w:lang w:eastAsia="bg-BG"/>
        </w:rPr>
        <w:t xml:space="preserve">ИЗПЪЛНИТЕЛЯ </w:t>
      </w:r>
      <w:r w:rsidRPr="00DF2E66">
        <w:rPr>
          <w:rFonts w:ascii="Times New Roman" w:eastAsia="Times New Roman" w:hAnsi="Times New Roman"/>
          <w:sz w:val="24"/>
          <w:szCs w:val="24"/>
          <w:lang w:eastAsia="bg-BG"/>
        </w:rPr>
        <w:t>стойността на извършената работа, съгласно условията на чл. 2 и чл. 3 от настоящия договор;</w:t>
      </w:r>
    </w:p>
    <w:p w:rsidR="00F07E7D" w:rsidRPr="00DF2E66" w:rsidRDefault="00F07E7D" w:rsidP="00377F4A">
      <w:pPr>
        <w:spacing w:before="40" w:after="4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(3) ВЪЗЛОЖИТЕЛЯТ</w:t>
      </w:r>
      <w:r w:rsidRPr="00DF2E66">
        <w:rPr>
          <w:rFonts w:ascii="Times New Roman" w:eastAsia="Times New Roman" w:hAnsi="Times New Roman"/>
          <w:sz w:val="24"/>
          <w:szCs w:val="24"/>
          <w:lang w:eastAsia="bg-BG"/>
        </w:rPr>
        <w:t xml:space="preserve"> се задължава да осигури на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 xml:space="preserve"> съдействието и информацията, необходими му за качественото и навременно изпълнение на работата, както и пълен достъп до сградата, посочена в чл. 1;</w:t>
      </w:r>
    </w:p>
    <w:p w:rsidR="00F07E7D" w:rsidRPr="00DF2E66" w:rsidRDefault="00F07E7D" w:rsidP="00377F4A">
      <w:pPr>
        <w:spacing w:before="40" w:after="4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(4) ВЪЗЛОЖИТЕЛЯТ</w:t>
      </w:r>
      <w:r w:rsidRPr="00DF2E66">
        <w:rPr>
          <w:rFonts w:ascii="Times New Roman" w:eastAsia="Times New Roman" w:hAnsi="Times New Roman"/>
          <w:sz w:val="24"/>
          <w:szCs w:val="24"/>
          <w:lang w:eastAsia="bg-BG"/>
        </w:rPr>
        <w:t xml:space="preserve"> се задължава да води точна и редовна документация и счетоводни отчети, отразяващи изпълнението на поръчката</w:t>
      </w:r>
      <w:r w:rsidRPr="00DF2E66">
        <w:rPr>
          <w:rFonts w:ascii="Times New Roman" w:hAnsi="Times New Roman"/>
          <w:sz w:val="24"/>
          <w:lang w:eastAsia="bg-BG"/>
        </w:rPr>
        <w:t>.</w:t>
      </w:r>
    </w:p>
    <w:p w:rsidR="00F07E7D" w:rsidRPr="00DF2E66" w:rsidRDefault="00F07E7D" w:rsidP="00377F4A">
      <w:pPr>
        <w:spacing w:after="0" w:line="240" w:lineRule="auto"/>
        <w:ind w:firstLine="709"/>
        <w:jc w:val="both"/>
        <w:rPr>
          <w:rFonts w:ascii="Times New Roman" w:eastAsia="Times New Roman" w:hAnsi="Times New Roman"/>
          <w:b/>
          <w:sz w:val="24"/>
          <w:szCs w:val="24"/>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lastRenderedPageBreak/>
        <w:t>ПРАВА И ЗАДЪЛЖЕНИЯ НА ИЗПЪЛНИТЕЛЯ</w:t>
      </w:r>
    </w:p>
    <w:p w:rsidR="00F07E7D" w:rsidRPr="00DF2E66" w:rsidRDefault="00F07E7D" w:rsidP="00377F4A">
      <w:pPr>
        <w:spacing w:before="120" w:after="12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8</w:t>
      </w:r>
      <w:r w:rsidRPr="00DF2E66">
        <w:rPr>
          <w:rFonts w:ascii="Times New Roman" w:eastAsia="Times New Roman" w:hAnsi="Times New Roman"/>
          <w:sz w:val="24"/>
          <w:szCs w:val="24"/>
          <w:lang w:eastAsia="bg-BG"/>
        </w:rPr>
        <w:t xml:space="preserve">. </w:t>
      </w:r>
      <w:r w:rsidRPr="00DF2E66">
        <w:rPr>
          <w:rFonts w:ascii="Times New Roman" w:eastAsia="Times New Roman" w:hAnsi="Times New Roman"/>
          <w:b/>
          <w:sz w:val="24"/>
          <w:szCs w:val="24"/>
          <w:lang w:eastAsia="bg-BG"/>
        </w:rPr>
        <w:t>(1)ИЗПЪЛНИТЕЛЯТ</w:t>
      </w:r>
      <w:r w:rsidRPr="00DF2E66">
        <w:rPr>
          <w:rFonts w:ascii="Times New Roman" w:eastAsia="Times New Roman" w:hAnsi="Times New Roman"/>
          <w:sz w:val="24"/>
          <w:szCs w:val="24"/>
          <w:lang w:eastAsia="bg-BG"/>
        </w:rPr>
        <w:t>има правода получи уговореното възнаграждение;</w:t>
      </w:r>
    </w:p>
    <w:p w:rsidR="00F07E7D" w:rsidRPr="00DF2E66" w:rsidRDefault="00F07E7D" w:rsidP="00377F4A">
      <w:pPr>
        <w:spacing w:after="0" w:line="240" w:lineRule="auto"/>
        <w:ind w:firstLine="708"/>
        <w:jc w:val="both"/>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(2)ИЗПЪЛНИТЕЛЯТ</w:t>
      </w:r>
      <w:r w:rsidRPr="00DF2E66">
        <w:rPr>
          <w:rFonts w:ascii="Times New Roman" w:eastAsia="Times New Roman" w:hAnsi="Times New Roman"/>
          <w:sz w:val="24"/>
          <w:szCs w:val="24"/>
          <w:lang w:eastAsia="bg-BG"/>
        </w:rPr>
        <w:t>има право при частично изпълнение на възложената задача и ако по-нататъшното изпълнение на задачата се окаже невъзможно по причини, независещи от Изпълнителя и Възложителя, да получи възнаграждение в размер, съответстващ само на изпълнената част от работата, ако тя може да бъде от полза за Възложителя.</w:t>
      </w:r>
    </w:p>
    <w:p w:rsidR="00F07E7D" w:rsidRPr="00DF2E66" w:rsidRDefault="00F07E7D" w:rsidP="00377F4A">
      <w:pPr>
        <w:spacing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(3)ИЗПЪЛНИТЕЛЯТ </w:t>
      </w:r>
      <w:r w:rsidRPr="00DF2E66">
        <w:rPr>
          <w:rFonts w:ascii="Times New Roman" w:eastAsia="Times New Roman" w:hAnsi="Times New Roman"/>
          <w:sz w:val="24"/>
          <w:szCs w:val="24"/>
          <w:lang w:eastAsia="bg-BG"/>
        </w:rPr>
        <w:t xml:space="preserve">има право да получава от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съдействие и информация при извършване на дейностите, предмет на този договор;</w:t>
      </w:r>
    </w:p>
    <w:p w:rsidR="00F07E7D" w:rsidRPr="00DF2E66" w:rsidRDefault="00F07E7D" w:rsidP="00377F4A">
      <w:pPr>
        <w:spacing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(4)ИЗПЪЛНИТЕЛЯТ </w:t>
      </w:r>
      <w:r w:rsidRPr="00DF2E66">
        <w:rPr>
          <w:rFonts w:ascii="Times New Roman" w:eastAsia="Times New Roman" w:hAnsi="Times New Roman"/>
          <w:sz w:val="24"/>
          <w:szCs w:val="24"/>
          <w:lang w:eastAsia="bg-BG"/>
        </w:rPr>
        <w:t xml:space="preserve">има право да иска от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приемането на работата при условията и сроковете на този договор.</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9. (1)ИЗПЪЛНИТЕЛЯТ</w:t>
      </w:r>
      <w:r w:rsidRPr="00DF2E66">
        <w:rPr>
          <w:rFonts w:ascii="Times New Roman" w:eastAsia="Times New Roman" w:hAnsi="Times New Roman"/>
          <w:sz w:val="24"/>
          <w:szCs w:val="24"/>
          <w:lang w:eastAsia="bg-BG"/>
        </w:rPr>
        <w:t xml:space="preserve"> се задължава да извърши възложените работи, предмет на настоящия договор с грижата на добър стопанин, при спазване на изискванията за икономичност, ефикасност, прозрачност и качество, в съответствие с най-добрите практики в съответната област и в съответствие с действащото българско законодателство, техническата спецификация и офертата, при условията и сроковете на този договор;</w:t>
      </w:r>
    </w:p>
    <w:p w:rsidR="00F07E7D" w:rsidRPr="00DF2E66" w:rsidRDefault="00F07E7D" w:rsidP="00377F4A">
      <w:pPr>
        <w:spacing w:before="120"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(2)</w:t>
      </w:r>
      <w:r w:rsidRPr="00DF2E66">
        <w:rPr>
          <w:rFonts w:ascii="Times New Roman" w:eastAsia="Times New Roman" w:hAnsi="Times New Roman"/>
          <w:sz w:val="24"/>
          <w:szCs w:val="24"/>
          <w:lang w:eastAsia="bg-BG"/>
        </w:rPr>
        <w:t xml:space="preserve"> Изпълнителят е длъжен да се придържа към представената в офертата си методология и организация за изпълнение на поръчката. </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(3)</w:t>
      </w:r>
      <w:r w:rsidRPr="00DF2E66">
        <w:rPr>
          <w:rFonts w:ascii="Times New Roman" w:eastAsia="Times New Roman" w:hAnsi="Times New Roman"/>
          <w:sz w:val="24"/>
          <w:szCs w:val="24"/>
          <w:lang w:eastAsia="bg-BG"/>
        </w:rPr>
        <w:t xml:space="preserve"> Единствено </w:t>
      </w:r>
      <w:r w:rsidRPr="00DF2E66">
        <w:rPr>
          <w:rFonts w:ascii="Times New Roman" w:eastAsia="Times New Roman" w:hAnsi="Times New Roman"/>
          <w:b/>
          <w:sz w:val="24"/>
          <w:szCs w:val="24"/>
          <w:lang w:eastAsia="bg-BG"/>
        </w:rPr>
        <w:t>ИЗПЪЛНИТЕЛЯТ</w:t>
      </w:r>
      <w:r w:rsidRPr="00DF2E66">
        <w:rPr>
          <w:rFonts w:ascii="Times New Roman" w:eastAsia="Times New Roman" w:hAnsi="Times New Roman"/>
          <w:sz w:val="24"/>
          <w:szCs w:val="24"/>
          <w:lang w:eastAsia="bg-BG"/>
        </w:rPr>
        <w:t xml:space="preserve"> е отговорен пред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за изпълнението на договора;</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(4) ИЗПЪЛНИТЕЛЯТ </w:t>
      </w:r>
      <w:r w:rsidRPr="00DF2E66">
        <w:rPr>
          <w:rFonts w:ascii="Times New Roman" w:eastAsia="Times New Roman" w:hAnsi="Times New Roman"/>
          <w:sz w:val="24"/>
          <w:szCs w:val="24"/>
          <w:lang w:eastAsia="bg-BG"/>
        </w:rPr>
        <w:t>изпълнява задълженията си самостоятелно или с подизпълнител. При ползване на подизпълнител, ИЗПЪЛНИТЕЛЯТ е длъжен да спазва разпоредбите на чл. 45а и чл. 45б от Закона за обществени поръчки.</w:t>
      </w:r>
      <w:r w:rsidRPr="00DF2E66">
        <w:rPr>
          <w:rFonts w:ascii="Times New Roman" w:eastAsia="SimSun" w:hAnsi="Times New Roman"/>
          <w:sz w:val="24"/>
          <w:szCs w:val="24"/>
          <w:lang w:eastAsia="ar-SA"/>
        </w:rPr>
        <w:t xml:space="preserve"> ИЗПЪЛНИТЕЛЯТ се </w:t>
      </w:r>
      <w:r w:rsidRPr="00DF2E66">
        <w:rPr>
          <w:rFonts w:ascii="Times New Roman" w:eastAsia="Times New Roman" w:hAnsi="Times New Roman"/>
          <w:sz w:val="24"/>
          <w:szCs w:val="24"/>
          <w:lang w:eastAsia="bg-BG"/>
        </w:rPr>
        <w:t>задължава да сключи договор за подизпълнение, ако е обявил в офертата си ползването на подизпълнители, както и да предоставя на възложителя информация за плащанията по договорите за подизпълнение.</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(5) ИЗПЪЛНИТЕЛЯТ </w:t>
      </w:r>
      <w:r w:rsidRPr="00DF2E66">
        <w:rPr>
          <w:rFonts w:ascii="Times New Roman" w:eastAsia="Times New Roman" w:hAnsi="Times New Roman"/>
          <w:sz w:val="24"/>
          <w:szCs w:val="24"/>
          <w:lang w:eastAsia="bg-BG"/>
        </w:rPr>
        <w:t xml:space="preserve">се задължава да предприеме всички необходими мерки за избягване на конфликт на интереси, както и да уведоми незабавно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относно обстоятелство, което предизвиква или може да предизвика подобен конфликт.</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(6)ИЗПЪЛНИТЕЛЯТ</w:t>
      </w:r>
      <w:r w:rsidRPr="00DF2E66">
        <w:rPr>
          <w:rFonts w:ascii="Times New Roman" w:eastAsia="Times New Roman" w:hAnsi="Times New Roman"/>
          <w:sz w:val="24"/>
          <w:szCs w:val="24"/>
          <w:lang w:eastAsia="bg-BG"/>
        </w:rPr>
        <w:t xml:space="preserve"> се задължава да предостави на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възможност да извършва контрол по изпълнението на възложената работа по всяко време;</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(7) ИЗПЪЛНИТЕЛЯТ</w:t>
      </w:r>
      <w:r w:rsidRPr="00DF2E66">
        <w:rPr>
          <w:rFonts w:ascii="Times New Roman" w:eastAsia="Times New Roman" w:hAnsi="Times New Roman"/>
          <w:sz w:val="24"/>
          <w:szCs w:val="24"/>
          <w:lang w:eastAsia="bg-BG"/>
        </w:rPr>
        <w:t xml:space="preserve"> се задължава да не разгласява по какъвто и да е начин информацията, предоставена му от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или станала му известна във връзка или по повод извършването на работата, предмет на този договор;</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(8)ИЗПЪЛНИТЕЛЯТ</w:t>
      </w:r>
      <w:r w:rsidRPr="00DF2E66">
        <w:rPr>
          <w:rFonts w:ascii="Times New Roman" w:eastAsia="Times New Roman" w:hAnsi="Times New Roman"/>
          <w:sz w:val="24"/>
          <w:szCs w:val="24"/>
          <w:lang w:eastAsia="bg-BG"/>
        </w:rPr>
        <w:t xml:space="preserve"> се задължава да информира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за всички пречки, възникващи в хода на изпълнението на поръчаната работа, като може да иска от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указания за отстраняването им;</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(9)ИЗПЪЛНИТЕЛЯТ</w:t>
      </w:r>
      <w:r w:rsidRPr="00DF2E66">
        <w:rPr>
          <w:rFonts w:ascii="Times New Roman" w:eastAsia="Times New Roman" w:hAnsi="Times New Roman"/>
          <w:sz w:val="24"/>
          <w:szCs w:val="24"/>
          <w:lang w:eastAsia="bg-BG"/>
        </w:rPr>
        <w:t xml:space="preserve"> се задължава да информира своевременно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за настъпването на обстоятелства, които могат да бъдат определени като непредвидени обстоятелства;</w:t>
      </w:r>
    </w:p>
    <w:p w:rsidR="00F07E7D" w:rsidRPr="00DF2E66" w:rsidRDefault="00F07E7D" w:rsidP="00377F4A">
      <w:pPr>
        <w:spacing w:after="0" w:line="240" w:lineRule="auto"/>
        <w:ind w:firstLine="567"/>
        <w:jc w:val="both"/>
        <w:rPr>
          <w:rFonts w:ascii="Times New Roman" w:eastAsia="SimSun" w:hAnsi="Times New Roman"/>
          <w:bCs/>
          <w:sz w:val="28"/>
          <w:szCs w:val="28"/>
          <w:lang w:eastAsia="ar-SA"/>
        </w:rPr>
      </w:pPr>
      <w:r w:rsidRPr="00DF2E66">
        <w:rPr>
          <w:rFonts w:ascii="Times New Roman" w:eastAsia="Times New Roman" w:hAnsi="Times New Roman"/>
          <w:b/>
          <w:sz w:val="24"/>
          <w:szCs w:val="24"/>
          <w:lang w:eastAsia="bg-BG"/>
        </w:rPr>
        <w:t>(10)ИЗПЪЛНИТЕЛЯТ</w:t>
      </w:r>
      <w:r w:rsidRPr="00DF2E66">
        <w:rPr>
          <w:rFonts w:ascii="Times New Roman" w:eastAsia="Times New Roman" w:hAnsi="Times New Roman"/>
          <w:sz w:val="24"/>
          <w:szCs w:val="24"/>
          <w:lang w:eastAsia="bg-BG"/>
        </w:rPr>
        <w:t xml:space="preserve"> се задължава да предаде на Възложителя технически паспорти и сертификати за енергийна ефективност, разработени, подпечатани и подписани от лица, притежаващи необходимата проектантска правоспособност по съответната част, присъдена от Камара на архитектите в Р България и Камара на инженерите в инвестиционното проектиране и окомплектовани в съответните екземпляри на хартиен и електронен носител, съгласно изискванията на Техническата спецификация, неразделна част от договора и на настоящия </w:t>
      </w:r>
      <w:r w:rsidRPr="00085853">
        <w:rPr>
          <w:rFonts w:ascii="Times New Roman" w:eastAsia="Times New Roman" w:hAnsi="Times New Roman"/>
          <w:sz w:val="24"/>
          <w:szCs w:val="24"/>
          <w:lang w:eastAsia="bg-BG"/>
        </w:rPr>
        <w:t xml:space="preserve">договор.  С предаването им ИЗПЪЛНИТЕЛЯТ  предава на  ВЪЗЛОЖИТЕЛЯ, включително авторските и сродните им права. ИЗПЪЛНИТЕЛЯТ може да задържи копия от тези документи и материали, но </w:t>
      </w:r>
      <w:r w:rsidRPr="00085853">
        <w:rPr>
          <w:rFonts w:ascii="Times New Roman" w:eastAsia="Times New Roman" w:hAnsi="Times New Roman"/>
          <w:sz w:val="24"/>
          <w:szCs w:val="24"/>
          <w:lang w:eastAsia="bg-BG"/>
        </w:rPr>
        <w:lastRenderedPageBreak/>
        <w:t>няма право да ги използва за цели, несвързани с договора без изричното писмено съгласие на ВЪЗЛОЖИТЕЛЯ.</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10.</w:t>
      </w:r>
      <w:r w:rsidRPr="00DF2E66">
        <w:rPr>
          <w:rFonts w:ascii="Times New Roman" w:eastAsia="Times New Roman" w:hAnsi="Times New Roman"/>
          <w:sz w:val="24"/>
          <w:szCs w:val="24"/>
          <w:lang w:eastAsia="bg-BG"/>
        </w:rPr>
        <w:t xml:space="preserve"> Изпълнителят е длъжен при подписване на настоящия договор да предостави на възложителя следните документи:</w:t>
      </w:r>
    </w:p>
    <w:p w:rsidR="00F07E7D" w:rsidRPr="00DF2E66" w:rsidRDefault="00F07E7D" w:rsidP="00377F4A">
      <w:pPr>
        <w:tabs>
          <w:tab w:val="left" w:pos="1134"/>
        </w:tabs>
        <w:spacing w:after="60" w:line="240" w:lineRule="auto"/>
        <w:ind w:firstLine="567"/>
        <w:contextualSpacing/>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 xml:space="preserve">Заверени копия на документи: </w:t>
      </w:r>
    </w:p>
    <w:p w:rsidR="00F07E7D" w:rsidRPr="00DF2E66" w:rsidRDefault="00F07E7D" w:rsidP="00377F4A">
      <w:pPr>
        <w:tabs>
          <w:tab w:val="left" w:pos="1134"/>
        </w:tabs>
        <w:spacing w:after="60" w:line="240" w:lineRule="auto"/>
        <w:ind w:firstLine="567"/>
        <w:contextualSpacing/>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1.</w:t>
      </w:r>
      <w:r w:rsidRPr="00DF2E66">
        <w:rPr>
          <w:rFonts w:ascii="Times New Roman" w:eastAsia="Times New Roman" w:hAnsi="Times New Roman"/>
          <w:sz w:val="24"/>
          <w:szCs w:val="24"/>
          <w:lang w:eastAsia="bg-BG"/>
        </w:rPr>
        <w:t>Удостоверение по реда на наредбата по чл. 166, ал. 2 от ЗУТ, както и тези, удостоверяващи, че в  състава му за целите на обследването да е включено лице, отговарящо на изискванията на чл. 176в, ал.2 от ЗУТ или валидни удостоверения пълна проектантска правоспособност за проектанти от различни специалности, в това число и лице, отговарящо на изискванията на чл. 176в, ал.3 от ЗУТ,  които да му позволяват извършването на обследвания за установяване на техническите характеристики, свързани с изискванията по чл. 169, ал. 1 (т. 1 - 5) и ал. 2 от ЗУТ и съставяне на технически паспорт на съществуващ строеж, предмет на наст.поръчка;</w:t>
      </w:r>
    </w:p>
    <w:p w:rsidR="00F07E7D" w:rsidRPr="00DF2E66" w:rsidRDefault="00F07E7D" w:rsidP="00377F4A">
      <w:pPr>
        <w:tabs>
          <w:tab w:val="left" w:pos="1134"/>
        </w:tabs>
        <w:spacing w:after="60" w:line="240" w:lineRule="auto"/>
        <w:ind w:firstLine="567"/>
        <w:contextualSpacing/>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2.</w:t>
      </w:r>
      <w:r w:rsidRPr="00DF2E66">
        <w:rPr>
          <w:rFonts w:ascii="Times New Roman" w:eastAsia="Times New Roman" w:hAnsi="Times New Roman"/>
          <w:sz w:val="24"/>
          <w:szCs w:val="24"/>
          <w:lang w:eastAsia="bg-BG"/>
        </w:rPr>
        <w:t xml:space="preserve"> Заверено копие на валидно удостоверение за вписване  в регистъра по чл.44 ал.1 от Закона за енергийната ефективностили еквивалетно или по чл. 23а, ал. 1 от Закона за енергийната ефективност (отм. ДВ. бр.35 от 15 Май 2015г.) или еквивалентно.</w:t>
      </w:r>
    </w:p>
    <w:p w:rsidR="00F07E7D" w:rsidRPr="00DF2E66" w:rsidRDefault="00F07E7D" w:rsidP="00377F4A">
      <w:pPr>
        <w:spacing w:after="0" w:line="240" w:lineRule="auto"/>
        <w:ind w:firstLine="567"/>
        <w:contextualSpacing/>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Чл.11. </w:t>
      </w:r>
      <w:r w:rsidRPr="00DF2E66">
        <w:rPr>
          <w:rFonts w:ascii="Times New Roman" w:eastAsia="Times New Roman" w:hAnsi="Times New Roman"/>
          <w:sz w:val="24"/>
          <w:szCs w:val="24"/>
          <w:lang w:eastAsia="bg-BG"/>
        </w:rPr>
        <w:t>За изпълнение на задълженията си по този договор ИЗПЪЛНИТЕЛЯТ е длъжен да поддържа екип от специалисти със съответната квалификация, правоспособност и опит.</w:t>
      </w:r>
    </w:p>
    <w:p w:rsidR="00F07E7D" w:rsidRPr="00DF2E66" w:rsidRDefault="00F07E7D" w:rsidP="00377F4A">
      <w:pPr>
        <w:spacing w:after="0" w:line="240" w:lineRule="auto"/>
        <w:ind w:left="360"/>
        <w:jc w:val="both"/>
        <w:rPr>
          <w:rFonts w:ascii="Times New Roman" w:eastAsia="Times New Roman" w:hAnsi="Times New Roman"/>
          <w:sz w:val="24"/>
          <w:szCs w:val="24"/>
          <w:lang w:eastAsia="bg-BG"/>
        </w:rPr>
      </w:pPr>
    </w:p>
    <w:p w:rsidR="00F07E7D" w:rsidRPr="00DF2E66" w:rsidRDefault="00F07E7D" w:rsidP="00377F4A">
      <w:pPr>
        <w:numPr>
          <w:ilvl w:val="0"/>
          <w:numId w:val="17"/>
        </w:numPr>
        <w:pBdr>
          <w:top w:val="single" w:sz="4" w:space="1" w:color="auto"/>
          <w:left w:val="single" w:sz="4" w:space="5"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ПРИЕМАНЕ НА ИЗВЪРШЕНАТА РАБОТА</w:t>
      </w:r>
    </w:p>
    <w:p w:rsidR="00F07E7D" w:rsidRPr="00DF2E66" w:rsidRDefault="00F07E7D" w:rsidP="00377F4A">
      <w:pPr>
        <w:spacing w:after="0" w:line="240" w:lineRule="auto"/>
        <w:ind w:left="360"/>
        <w:jc w:val="both"/>
        <w:rPr>
          <w:rFonts w:ascii="Times New Roman" w:eastAsia="Times New Roman" w:hAnsi="Times New Roman"/>
          <w:sz w:val="24"/>
          <w:szCs w:val="24"/>
          <w:lang w:eastAsia="bg-BG"/>
        </w:rPr>
      </w:pPr>
    </w:p>
    <w:p w:rsidR="00F07E7D" w:rsidRPr="00DF2E66" w:rsidRDefault="00F07E7D" w:rsidP="00377F4A">
      <w:pPr>
        <w:shd w:val="clear" w:color="auto" w:fill="FFFFFF"/>
        <w:spacing w:after="0" w:line="240" w:lineRule="auto"/>
        <w:ind w:firstLine="567"/>
        <w:jc w:val="both"/>
        <w:rPr>
          <w:rFonts w:ascii="Times New Roman" w:eastAsia="SimSun" w:hAnsi="Times New Roman"/>
          <w:b/>
          <w:bCs/>
          <w:sz w:val="24"/>
          <w:szCs w:val="24"/>
          <w:lang w:eastAsia="ar-SA"/>
        </w:rPr>
      </w:pPr>
      <w:r w:rsidRPr="00DF2E66">
        <w:rPr>
          <w:rFonts w:ascii="Times New Roman" w:eastAsia="Times New Roman" w:hAnsi="Times New Roman"/>
          <w:b/>
          <w:sz w:val="24"/>
          <w:szCs w:val="24"/>
          <w:lang w:eastAsia="bg-BG"/>
        </w:rPr>
        <w:t>Чл.12.(1)</w:t>
      </w:r>
      <w:r w:rsidRPr="00D7625F">
        <w:rPr>
          <w:rFonts w:ascii="Times New Roman" w:eastAsia="SimSun" w:hAnsi="Times New Roman"/>
          <w:sz w:val="24"/>
          <w:szCs w:val="24"/>
          <w:lang w:eastAsia="ar-SA"/>
        </w:rPr>
        <w:t>При завършване на работата по договора Изпълнителят е длъжен да предаде всички мате</w:t>
      </w:r>
      <w:r>
        <w:rPr>
          <w:rFonts w:ascii="Times New Roman" w:eastAsia="SimSun" w:hAnsi="Times New Roman"/>
          <w:sz w:val="24"/>
          <w:szCs w:val="24"/>
          <w:lang w:eastAsia="ar-SA"/>
        </w:rPr>
        <w:t>риали в деловодството на Община…</w:t>
      </w:r>
      <w:r>
        <w:rPr>
          <w:rFonts w:ascii="Times New Roman" w:eastAsia="SimSun" w:hAnsi="Times New Roman"/>
          <w:sz w:val="24"/>
          <w:szCs w:val="24"/>
          <w:lang w:val="en-US" w:eastAsia="ar-SA"/>
        </w:rPr>
        <w:t>….</w:t>
      </w:r>
      <w:r w:rsidRPr="00D7625F">
        <w:rPr>
          <w:rFonts w:ascii="Times New Roman" w:eastAsia="SimSun" w:hAnsi="Times New Roman"/>
          <w:sz w:val="24"/>
          <w:szCs w:val="24"/>
          <w:lang w:eastAsia="ar-SA"/>
        </w:rPr>
        <w:t>, придружени с пълен опис за сградите, предмет на договора, както следва: 2  оригинала на хартиен носител и 1 екземпляр на електронен н</w:t>
      </w:r>
      <w:r>
        <w:rPr>
          <w:rFonts w:ascii="Times New Roman" w:eastAsia="SimSun" w:hAnsi="Times New Roman"/>
          <w:sz w:val="24"/>
          <w:szCs w:val="24"/>
          <w:lang w:eastAsia="ar-SA"/>
        </w:rPr>
        <w:t>осител(сканиран екземпляр)</w:t>
      </w:r>
      <w:r w:rsidRPr="00DF2E66">
        <w:rPr>
          <w:rFonts w:ascii="Times New Roman" w:eastAsia="SimSun" w:hAnsi="Times New Roman"/>
          <w:b/>
          <w:bCs/>
          <w:sz w:val="24"/>
          <w:szCs w:val="24"/>
          <w:lang w:eastAsia="ar-SA"/>
        </w:rPr>
        <w:t>.</w:t>
      </w:r>
    </w:p>
    <w:p w:rsidR="00F07E7D" w:rsidRPr="00DF2E66" w:rsidRDefault="00F07E7D" w:rsidP="00377F4A">
      <w:pPr>
        <w:suppressAutoHyphens/>
        <w:autoSpaceDE w:val="0"/>
        <w:autoSpaceDN w:val="0"/>
        <w:adjustRightInd w:val="0"/>
        <w:spacing w:before="82" w:after="0" w:line="240" w:lineRule="auto"/>
        <w:ind w:firstLine="567"/>
        <w:jc w:val="both"/>
        <w:rPr>
          <w:rFonts w:ascii="Times New Roman" w:eastAsia="SimSun" w:hAnsi="Times New Roman"/>
          <w:sz w:val="28"/>
          <w:szCs w:val="28"/>
          <w:lang w:eastAsia="bg-BG"/>
        </w:rPr>
      </w:pPr>
      <w:r w:rsidRPr="00DF2E66">
        <w:rPr>
          <w:rFonts w:ascii="Times New Roman" w:eastAsia="Times New Roman" w:hAnsi="Times New Roman"/>
          <w:b/>
          <w:sz w:val="24"/>
          <w:szCs w:val="24"/>
          <w:lang w:eastAsia="bg-BG"/>
        </w:rPr>
        <w:t>(2)</w:t>
      </w:r>
      <w:r w:rsidRPr="00DF2E66">
        <w:rPr>
          <w:rFonts w:ascii="Times New Roman" w:eastAsia="SimSun" w:hAnsi="Times New Roman"/>
          <w:sz w:val="24"/>
          <w:szCs w:val="24"/>
          <w:lang w:eastAsia="bg-BG"/>
        </w:rPr>
        <w:t>Изпълнителят следва да представи на Възложителя крайния продукт на български език.</w:t>
      </w:r>
    </w:p>
    <w:p w:rsidR="00F07E7D" w:rsidRPr="00DF2E66" w:rsidRDefault="00F07E7D" w:rsidP="00377F4A">
      <w:pPr>
        <w:autoSpaceDE w:val="0"/>
        <w:autoSpaceDN w:val="0"/>
        <w:adjustRightInd w:val="0"/>
        <w:spacing w:before="53" w:line="240" w:lineRule="auto"/>
        <w:ind w:firstLine="567"/>
        <w:contextualSpacing/>
        <w:jc w:val="both"/>
        <w:rPr>
          <w:rFonts w:ascii="Times New Roman" w:eastAsia="SimSun" w:hAnsi="Times New Roman"/>
          <w:sz w:val="24"/>
          <w:szCs w:val="24"/>
          <w:lang w:eastAsia="bg-BG"/>
        </w:rPr>
      </w:pPr>
      <w:r w:rsidRPr="00DF2E66">
        <w:rPr>
          <w:rFonts w:ascii="Times New Roman" w:eastAsia="SimSun" w:hAnsi="Times New Roman"/>
          <w:b/>
          <w:sz w:val="24"/>
          <w:szCs w:val="24"/>
          <w:lang w:eastAsia="bg-BG"/>
        </w:rPr>
        <w:t>(3)</w:t>
      </w:r>
      <w:r w:rsidRPr="00DF2E66">
        <w:rPr>
          <w:rFonts w:ascii="Times New Roman" w:eastAsia="SimSun" w:hAnsi="Times New Roman"/>
          <w:sz w:val="24"/>
          <w:szCs w:val="24"/>
          <w:lang w:eastAsia="bg-BG"/>
        </w:rPr>
        <w:t>В случаите, когато Възложителят установи, че представеният от Изпълнителя краен продукт не отговаря на изискванията на техническата спецификация и/или има неточности/пропуски/грешки, дава писмени предписания за поправки и допълнения, които Изпълнителят следва на извърши в срок от 10 работни дни.</w:t>
      </w:r>
    </w:p>
    <w:p w:rsidR="00F07E7D" w:rsidRPr="00DF2E66" w:rsidRDefault="00F07E7D" w:rsidP="00377F4A">
      <w:pPr>
        <w:autoSpaceDE w:val="0"/>
        <w:autoSpaceDN w:val="0"/>
        <w:adjustRightInd w:val="0"/>
        <w:spacing w:before="53" w:line="240" w:lineRule="auto"/>
        <w:ind w:firstLine="567"/>
        <w:contextualSpacing/>
        <w:jc w:val="both"/>
        <w:rPr>
          <w:rFonts w:ascii="Times New Roman" w:eastAsia="SimSun" w:hAnsi="Times New Roman"/>
          <w:sz w:val="24"/>
          <w:szCs w:val="24"/>
          <w:lang w:eastAsia="bg-BG"/>
        </w:rPr>
      </w:pPr>
      <w:r w:rsidRPr="00DF2E66">
        <w:rPr>
          <w:rFonts w:ascii="Times New Roman" w:eastAsia="Times New Roman" w:hAnsi="Times New Roman"/>
          <w:b/>
          <w:sz w:val="24"/>
          <w:szCs w:val="24"/>
          <w:lang w:eastAsia="bg-BG"/>
        </w:rPr>
        <w:t>(4)</w:t>
      </w:r>
      <w:r w:rsidRPr="00DF2E66">
        <w:rPr>
          <w:rFonts w:ascii="Times New Roman" w:eastAsia="SimSun" w:hAnsi="Times New Roman"/>
          <w:sz w:val="24"/>
          <w:szCs w:val="24"/>
          <w:lang w:eastAsia="bg-BG"/>
        </w:rPr>
        <w:t xml:space="preserve">Услугата по договора се счита за изпълнена с подписването на окончателен приемо-предавателен протокол между Възложител и Изпълнител. </w:t>
      </w:r>
    </w:p>
    <w:p w:rsidR="00F07E7D" w:rsidRPr="00DF2E66" w:rsidRDefault="00F07E7D" w:rsidP="00377F4A">
      <w:pPr>
        <w:spacing w:after="0" w:line="240" w:lineRule="auto"/>
        <w:ind w:firstLine="567"/>
        <w:jc w:val="both"/>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 xml:space="preserve">(5) </w:t>
      </w:r>
      <w:r w:rsidRPr="00DF2E66">
        <w:rPr>
          <w:rFonts w:ascii="Times New Roman" w:eastAsia="SimSun" w:hAnsi="Times New Roman"/>
          <w:bCs/>
          <w:sz w:val="24"/>
          <w:szCs w:val="24"/>
          <w:lang w:eastAsia="ar-SA"/>
        </w:rPr>
        <w:t xml:space="preserve">Контролът по изпълнението на услугата, предмет на настоящия договор се осъществява  от ………………. при </w:t>
      </w:r>
      <w:r w:rsidRPr="00085853">
        <w:rPr>
          <w:rFonts w:ascii="Times New Roman" w:eastAsia="SimSun" w:hAnsi="Times New Roman"/>
          <w:bCs/>
          <w:sz w:val="24"/>
          <w:szCs w:val="24"/>
          <w:lang w:eastAsia="ar-SA"/>
        </w:rPr>
        <w:t>Община ………….</w:t>
      </w:r>
    </w:p>
    <w:p w:rsidR="00F07E7D" w:rsidRPr="00DF2E66" w:rsidRDefault="00F07E7D" w:rsidP="00377F4A">
      <w:pPr>
        <w:spacing w:after="0" w:line="240" w:lineRule="auto"/>
        <w:ind w:left="360"/>
        <w:jc w:val="both"/>
        <w:rPr>
          <w:rFonts w:ascii="Times New Roman" w:eastAsia="Times New Roman" w:hAnsi="Times New Roman"/>
          <w:sz w:val="24"/>
          <w:szCs w:val="24"/>
          <w:lang w:eastAsia="bg-BG"/>
        </w:rPr>
      </w:pPr>
    </w:p>
    <w:p w:rsidR="00F07E7D" w:rsidRPr="00DF2E66" w:rsidRDefault="00F07E7D" w:rsidP="00377F4A">
      <w:pPr>
        <w:numPr>
          <w:ilvl w:val="0"/>
          <w:numId w:val="17"/>
        </w:numPr>
        <w:pBdr>
          <w:top w:val="single" w:sz="4" w:space="1" w:color="auto"/>
          <w:left w:val="single" w:sz="4" w:space="5"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ОТГОВОРНОСТИ И НЕУСТОЙКИ</w:t>
      </w:r>
    </w:p>
    <w:p w:rsidR="00F07E7D" w:rsidRPr="00DF2E66" w:rsidRDefault="00F07E7D" w:rsidP="00377F4A">
      <w:pPr>
        <w:widowControl w:val="0"/>
        <w:tabs>
          <w:tab w:val="left" w:pos="709"/>
        </w:tabs>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13. ВЪЗЛОЖИТЕЛЯТ</w:t>
      </w:r>
      <w:r w:rsidRPr="00DF2E66">
        <w:rPr>
          <w:rFonts w:ascii="Times New Roman" w:eastAsia="Times New Roman" w:hAnsi="Times New Roman"/>
          <w:sz w:val="24"/>
          <w:szCs w:val="24"/>
          <w:lang w:eastAsia="bg-BG"/>
        </w:rPr>
        <w:t xml:space="preserve"> не носи отговорност във връзка с искове или жалби, вследствие на нарушение на нормативни изисквания от страна на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w:t>
      </w:r>
    </w:p>
    <w:p w:rsidR="00F07E7D" w:rsidRPr="00DF2E66" w:rsidRDefault="00F07E7D" w:rsidP="00377F4A">
      <w:pPr>
        <w:widowControl w:val="0"/>
        <w:tabs>
          <w:tab w:val="left" w:pos="709"/>
        </w:tabs>
        <w:spacing w:after="0" w:line="240" w:lineRule="auto"/>
        <w:ind w:firstLine="709"/>
        <w:jc w:val="both"/>
        <w:rPr>
          <w:rFonts w:ascii="Times New Roman" w:eastAsia="Times New Roman" w:hAnsi="Times New Roman"/>
          <w:snapToGrid w:val="0"/>
          <w:sz w:val="24"/>
          <w:szCs w:val="24"/>
          <w:lang w:eastAsia="bg-BG"/>
        </w:rPr>
      </w:pPr>
      <w:r w:rsidRPr="00DF2E66">
        <w:rPr>
          <w:rFonts w:ascii="Times New Roman" w:eastAsia="Times New Roman" w:hAnsi="Times New Roman"/>
          <w:b/>
          <w:sz w:val="24"/>
          <w:szCs w:val="24"/>
          <w:lang w:eastAsia="bg-BG"/>
        </w:rPr>
        <w:t xml:space="preserve">Чл. 14. </w:t>
      </w:r>
      <w:r w:rsidRPr="00DF2E66">
        <w:rPr>
          <w:rFonts w:ascii="Times New Roman" w:eastAsia="Times New Roman" w:hAnsi="Times New Roman"/>
          <w:snapToGrid w:val="0"/>
          <w:sz w:val="24"/>
          <w:szCs w:val="24"/>
          <w:lang w:eastAsia="bg-BG"/>
        </w:rPr>
        <w:t xml:space="preserve">При забава в сроковете за изпълнение, посочени във възлагателното писмо, по вина на </w:t>
      </w:r>
      <w:r w:rsidRPr="00DF2E66">
        <w:rPr>
          <w:rFonts w:ascii="Times New Roman" w:eastAsia="Times New Roman" w:hAnsi="Times New Roman"/>
          <w:b/>
          <w:snapToGrid w:val="0"/>
          <w:sz w:val="24"/>
          <w:szCs w:val="24"/>
          <w:lang w:eastAsia="bg-BG"/>
        </w:rPr>
        <w:t>ИЗПЪЛНИТЕЛЯ</w:t>
      </w:r>
      <w:r w:rsidRPr="00DF2E66">
        <w:rPr>
          <w:rFonts w:ascii="Times New Roman" w:eastAsia="Times New Roman" w:hAnsi="Times New Roman"/>
          <w:snapToGrid w:val="0"/>
          <w:sz w:val="24"/>
          <w:szCs w:val="24"/>
          <w:lang w:eastAsia="bg-BG"/>
        </w:rPr>
        <w:t>, същият дължи неустойка за забава в размер на 0,1 % върху стойността на просрочената дейност, но не повече от 20% (двадесет процента) от стойността ѝ.</w:t>
      </w:r>
    </w:p>
    <w:p w:rsidR="00F07E7D" w:rsidRPr="00DF2E66" w:rsidRDefault="00F07E7D" w:rsidP="00377F4A">
      <w:pPr>
        <w:widowControl w:val="0"/>
        <w:tabs>
          <w:tab w:val="left" w:pos="709"/>
        </w:tabs>
        <w:spacing w:after="0" w:line="240" w:lineRule="auto"/>
        <w:ind w:firstLine="709"/>
        <w:jc w:val="both"/>
        <w:rPr>
          <w:rFonts w:ascii="Times New Roman" w:eastAsia="Times New Roman" w:hAnsi="Times New Roman"/>
          <w:snapToGrid w:val="0"/>
          <w:sz w:val="24"/>
          <w:szCs w:val="24"/>
          <w:lang w:eastAsia="bg-BG"/>
        </w:rPr>
      </w:pPr>
      <w:r w:rsidRPr="00DF2E66">
        <w:rPr>
          <w:rFonts w:ascii="Times New Roman" w:eastAsia="Times New Roman" w:hAnsi="Times New Roman"/>
          <w:b/>
          <w:snapToGrid w:val="0"/>
          <w:sz w:val="24"/>
          <w:szCs w:val="24"/>
          <w:lang w:eastAsia="bg-BG"/>
        </w:rPr>
        <w:t xml:space="preserve">Чл.15 (1) </w:t>
      </w:r>
      <w:r w:rsidRPr="00DF2E66">
        <w:rPr>
          <w:rFonts w:ascii="Times New Roman" w:eastAsia="Times New Roman" w:hAnsi="Times New Roman"/>
          <w:snapToGrid w:val="0"/>
          <w:sz w:val="24"/>
          <w:szCs w:val="24"/>
          <w:lang w:eastAsia="bg-BG"/>
        </w:rPr>
        <w:t xml:space="preserve">При неизпълнение на задълженията за представяне на документи по чл. 10 от договора  или ако представените документи не съответстват  на декларираните в офертата  данни относно придобити образование, професионален опит, професионална правоспособност. Възложителят има право да развали договора при условията на чл. 87 от ЗЗД, като изпълнителят дължи неустойка в размер на 20 % от общата стойност на договора. </w:t>
      </w:r>
    </w:p>
    <w:p w:rsidR="00F07E7D" w:rsidRPr="00DF2E66" w:rsidRDefault="00F07E7D" w:rsidP="00377F4A">
      <w:pPr>
        <w:widowControl w:val="0"/>
        <w:tabs>
          <w:tab w:val="left" w:pos="0"/>
        </w:tabs>
        <w:spacing w:after="0" w:line="240" w:lineRule="auto"/>
        <w:ind w:firstLine="567"/>
        <w:jc w:val="both"/>
        <w:rPr>
          <w:rFonts w:ascii="Times New Roman" w:eastAsia="Times New Roman" w:hAnsi="Times New Roman"/>
          <w:snapToGrid w:val="0"/>
          <w:sz w:val="24"/>
          <w:szCs w:val="24"/>
          <w:lang w:eastAsia="bg-BG"/>
        </w:rPr>
      </w:pPr>
      <w:r w:rsidRPr="00DF2E66">
        <w:rPr>
          <w:rFonts w:ascii="Times New Roman" w:eastAsia="Times New Roman" w:hAnsi="Times New Roman"/>
          <w:b/>
          <w:snapToGrid w:val="0"/>
          <w:sz w:val="24"/>
          <w:szCs w:val="24"/>
          <w:lang w:eastAsia="bg-BG"/>
        </w:rPr>
        <w:t>(2)</w:t>
      </w:r>
      <w:r w:rsidRPr="00DF2E66">
        <w:rPr>
          <w:rFonts w:ascii="Times New Roman" w:eastAsia="Times New Roman" w:hAnsi="Times New Roman"/>
          <w:snapToGrid w:val="0"/>
          <w:sz w:val="24"/>
          <w:szCs w:val="24"/>
          <w:lang w:eastAsia="bg-BG"/>
        </w:rPr>
        <w:t xml:space="preserve"> При пълно неизпълнение на договорните задължения изпълнителят дължи неустойка в размер на 20 % от стойността на договора. </w:t>
      </w:r>
    </w:p>
    <w:p w:rsidR="00F07E7D" w:rsidRPr="00DF2E66" w:rsidRDefault="00F07E7D" w:rsidP="00377F4A">
      <w:pPr>
        <w:tabs>
          <w:tab w:val="left" w:pos="-180"/>
        </w:tabs>
        <w:spacing w:after="12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lastRenderedPageBreak/>
        <w:t>(3)</w:t>
      </w:r>
      <w:r w:rsidRPr="00DF2E66">
        <w:rPr>
          <w:rFonts w:ascii="Times New Roman" w:eastAsia="Times New Roman" w:hAnsi="Times New Roman"/>
          <w:sz w:val="24"/>
          <w:szCs w:val="24"/>
          <w:lang w:eastAsia="bg-BG"/>
        </w:rPr>
        <w:t xml:space="preserve"> Сметка на </w:t>
      </w:r>
      <w:r w:rsidRPr="00DF2E66">
        <w:rPr>
          <w:rFonts w:ascii="Times New Roman" w:eastAsia="Times New Roman" w:hAnsi="Times New Roman"/>
          <w:b/>
          <w:sz w:val="24"/>
          <w:szCs w:val="24"/>
          <w:lang w:eastAsia="bg-BG"/>
        </w:rPr>
        <w:t xml:space="preserve">ВЪЗЛОЖИТЕЛЯ </w:t>
      </w:r>
      <w:r w:rsidRPr="00DF2E66">
        <w:rPr>
          <w:rFonts w:ascii="Times New Roman" w:eastAsia="Times New Roman" w:hAnsi="Times New Roman"/>
          <w:sz w:val="24"/>
          <w:szCs w:val="24"/>
          <w:lang w:eastAsia="bg-BG"/>
        </w:rPr>
        <w:t>за възстановяване на суми и неустойки</w:t>
      </w:r>
    </w:p>
    <w:p w:rsidR="00F07E7D" w:rsidRPr="00DF2E66" w:rsidRDefault="00B12D6E" w:rsidP="00B12D6E">
      <w:pPr>
        <w:spacing w:after="0" w:line="240" w:lineRule="auto"/>
        <w:ind w:firstLine="567"/>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IBAN сметка ……………………</w:t>
      </w:r>
      <w:r>
        <w:rPr>
          <w:rFonts w:ascii="Times New Roman" w:eastAsia="Times New Roman" w:hAnsi="Times New Roman"/>
          <w:sz w:val="24"/>
          <w:szCs w:val="24"/>
          <w:lang w:eastAsia="bg-BG"/>
        </w:rPr>
        <w:tab/>
      </w:r>
      <w:r w:rsidR="00F07E7D" w:rsidRPr="00DF2E66">
        <w:rPr>
          <w:rFonts w:ascii="Times New Roman" w:eastAsia="Times New Roman" w:hAnsi="Times New Roman"/>
          <w:sz w:val="24"/>
          <w:szCs w:val="24"/>
          <w:lang w:eastAsia="bg-BG"/>
        </w:rPr>
        <w:t>BIC код на банката ………………………….</w:t>
      </w:r>
    </w:p>
    <w:p w:rsidR="00F07E7D" w:rsidRPr="00DF2E66" w:rsidRDefault="00B12D6E" w:rsidP="00B12D6E">
      <w:pPr>
        <w:spacing w:after="0" w:line="240" w:lineRule="auto"/>
        <w:ind w:firstLine="567"/>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Банка: …………………………… </w:t>
      </w:r>
      <w:r>
        <w:rPr>
          <w:rFonts w:ascii="Times New Roman" w:eastAsia="Times New Roman" w:hAnsi="Times New Roman"/>
          <w:sz w:val="24"/>
          <w:szCs w:val="24"/>
          <w:lang w:eastAsia="bg-BG"/>
        </w:rPr>
        <w:tab/>
      </w:r>
      <w:r w:rsidR="00F07E7D" w:rsidRPr="00DF2E66">
        <w:rPr>
          <w:rFonts w:ascii="Times New Roman" w:eastAsia="Times New Roman" w:hAnsi="Times New Roman"/>
          <w:sz w:val="24"/>
          <w:szCs w:val="24"/>
          <w:lang w:eastAsia="bg-BG"/>
        </w:rPr>
        <w:t>Град/клон/офис: …………………………….</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p>
    <w:p w:rsidR="00F07E7D" w:rsidRPr="00DF2E66" w:rsidRDefault="00F07E7D" w:rsidP="00377F4A">
      <w:pPr>
        <w:numPr>
          <w:ilvl w:val="0"/>
          <w:numId w:val="17"/>
        </w:numPr>
        <w:pBdr>
          <w:top w:val="single" w:sz="4" w:space="0" w:color="auto"/>
          <w:left w:val="single" w:sz="4" w:space="5"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 xml:space="preserve">ГАРАНЦИЯ ЗА ИЗПЪЛНЕНИЕ НА ДОГОВОРА </w:t>
      </w:r>
    </w:p>
    <w:p w:rsidR="00F07E7D" w:rsidRPr="00DF2E66" w:rsidRDefault="00F07E7D" w:rsidP="00377F4A">
      <w:pPr>
        <w:widowControl w:val="0"/>
        <w:tabs>
          <w:tab w:val="left" w:pos="0"/>
        </w:tabs>
        <w:spacing w:after="0" w:line="240" w:lineRule="auto"/>
        <w:ind w:firstLine="567"/>
        <w:jc w:val="both"/>
        <w:rPr>
          <w:rFonts w:ascii="Times New Roman" w:eastAsia="Times New Roman" w:hAnsi="Times New Roman"/>
          <w:snapToGrid w:val="0"/>
          <w:sz w:val="24"/>
          <w:szCs w:val="24"/>
          <w:lang w:eastAsia="bg-BG"/>
        </w:rPr>
      </w:pPr>
      <w:r w:rsidRPr="00DF2E66">
        <w:rPr>
          <w:rFonts w:ascii="Times New Roman" w:eastAsia="Times New Roman" w:hAnsi="Times New Roman"/>
          <w:b/>
          <w:sz w:val="24"/>
          <w:szCs w:val="24"/>
          <w:lang w:eastAsia="bg-BG"/>
        </w:rPr>
        <w:t xml:space="preserve">Чл. 16. </w:t>
      </w:r>
      <w:r w:rsidRPr="00DF2E66">
        <w:rPr>
          <w:rFonts w:ascii="Times New Roman" w:eastAsia="Times New Roman" w:hAnsi="Times New Roman"/>
          <w:snapToGrid w:val="0"/>
          <w:sz w:val="24"/>
          <w:szCs w:val="24"/>
          <w:lang w:eastAsia="bg-BG"/>
        </w:rPr>
        <w:t>При подписване на договора изпълнителят следва да представи документ за внесена гаранция за изпълнение в една от следните форми:</w:t>
      </w:r>
    </w:p>
    <w:p w:rsidR="00F07E7D" w:rsidRPr="00DF2E66" w:rsidRDefault="00F07E7D" w:rsidP="00377F4A">
      <w:pPr>
        <w:widowControl w:val="0"/>
        <w:numPr>
          <w:ilvl w:val="0"/>
          <w:numId w:val="19"/>
        </w:numPr>
        <w:tabs>
          <w:tab w:val="left" w:pos="0"/>
        </w:tabs>
        <w:suppressAutoHyphens/>
        <w:spacing w:after="0" w:line="240" w:lineRule="auto"/>
        <w:ind w:left="0" w:firstLine="567"/>
        <w:contextualSpacing/>
        <w:jc w:val="both"/>
        <w:rPr>
          <w:rFonts w:ascii="Times New Roman" w:eastAsia="Times New Roman" w:hAnsi="Times New Roman"/>
          <w:snapToGrid w:val="0"/>
          <w:sz w:val="24"/>
          <w:szCs w:val="24"/>
          <w:lang w:eastAsia="bg-BG"/>
        </w:rPr>
      </w:pPr>
      <w:r w:rsidRPr="00DF2E66">
        <w:rPr>
          <w:rFonts w:ascii="Times New Roman" w:eastAsia="Times New Roman" w:hAnsi="Times New Roman"/>
          <w:snapToGrid w:val="0"/>
          <w:sz w:val="24"/>
          <w:szCs w:val="24"/>
          <w:lang w:eastAsia="bg-BG"/>
        </w:rPr>
        <w:t xml:space="preserve">депозит на парична сума в лева в размер на 1% от общата стойност без ДДС по чл.2, ал.1 от договора, по следната банкова сметка на Община </w:t>
      </w:r>
      <w:r w:rsidRPr="00085853">
        <w:rPr>
          <w:rFonts w:ascii="Times New Roman" w:eastAsia="Times New Roman" w:hAnsi="Times New Roman"/>
          <w:snapToGrid w:val="0"/>
          <w:sz w:val="24"/>
          <w:szCs w:val="24"/>
          <w:lang w:eastAsia="bg-BG"/>
        </w:rPr>
        <w:t>…………:</w:t>
      </w:r>
      <w:r w:rsidRPr="00DF2E66">
        <w:rPr>
          <w:rFonts w:ascii="Times New Roman" w:eastAsia="Times New Roman" w:hAnsi="Times New Roman"/>
          <w:snapToGrid w:val="0"/>
          <w:sz w:val="24"/>
          <w:szCs w:val="24"/>
          <w:lang w:eastAsia="bg-BG"/>
        </w:rPr>
        <w:t xml:space="preserve"> ……………………………………………………………………..;</w:t>
      </w:r>
    </w:p>
    <w:p w:rsidR="00F07E7D" w:rsidRPr="00DF2E66" w:rsidRDefault="00F07E7D" w:rsidP="00377F4A">
      <w:pPr>
        <w:widowControl w:val="0"/>
        <w:numPr>
          <w:ilvl w:val="0"/>
          <w:numId w:val="19"/>
        </w:numPr>
        <w:tabs>
          <w:tab w:val="left" w:pos="0"/>
        </w:tabs>
        <w:suppressAutoHyphens/>
        <w:spacing w:after="0" w:line="240" w:lineRule="auto"/>
        <w:ind w:left="0" w:firstLine="567"/>
        <w:contextualSpacing/>
        <w:jc w:val="both"/>
        <w:rPr>
          <w:rFonts w:ascii="Times New Roman" w:eastAsia="Times New Roman" w:hAnsi="Times New Roman"/>
          <w:snapToGrid w:val="0"/>
          <w:sz w:val="24"/>
          <w:szCs w:val="24"/>
          <w:lang w:eastAsia="bg-BG"/>
        </w:rPr>
      </w:pPr>
      <w:r w:rsidRPr="00DF2E66">
        <w:rPr>
          <w:rFonts w:ascii="Times New Roman" w:eastAsia="Times New Roman" w:hAnsi="Times New Roman"/>
          <w:snapToGrid w:val="0"/>
          <w:sz w:val="24"/>
          <w:szCs w:val="24"/>
          <w:lang w:eastAsia="bg-BG"/>
        </w:rPr>
        <w:t>банкова гаранция за сума в лева в размер на 1% от общата стойност по чл.2, ал.1 от договора със срок на валидност срокът на договора. Гаранцията следва да бъде безусловна, неотменима, с възможност да се усвои изцяло или на части и да съдържа задължение на банката-гарант да извърши безусловно плащане при първото писмено искане от възложителя.Изпълнителят се задължава най-късно 15 (петнадесет) календарни дни преди изтичане срока на валидност на банковата гаранция за изпълнение, същата да се продължи, съобразно удължаване на времетраенето на договора при условията на настоящия договор.</w:t>
      </w:r>
    </w:p>
    <w:p w:rsidR="00F07E7D" w:rsidRPr="00DF2E66" w:rsidRDefault="00F07E7D" w:rsidP="00377F4A">
      <w:pPr>
        <w:widowControl w:val="0"/>
        <w:tabs>
          <w:tab w:val="left" w:pos="709"/>
        </w:tabs>
        <w:spacing w:after="0" w:line="240" w:lineRule="auto"/>
        <w:ind w:firstLine="709"/>
        <w:jc w:val="both"/>
        <w:rPr>
          <w:rFonts w:ascii="Times New Roman" w:eastAsia="Times New Roman" w:hAnsi="Times New Roman"/>
          <w:snapToGrid w:val="0"/>
          <w:sz w:val="24"/>
          <w:szCs w:val="24"/>
          <w:lang w:eastAsia="bg-BG"/>
        </w:rPr>
      </w:pPr>
      <w:r w:rsidRPr="00DF2E66">
        <w:rPr>
          <w:rFonts w:ascii="Times New Roman" w:eastAsia="Times New Roman" w:hAnsi="Times New Roman"/>
          <w:b/>
          <w:snapToGrid w:val="0"/>
          <w:sz w:val="24"/>
          <w:szCs w:val="24"/>
          <w:lang w:eastAsia="bg-BG"/>
        </w:rPr>
        <w:t>Чл. 17.</w:t>
      </w:r>
      <w:r w:rsidRPr="00DF2E66">
        <w:rPr>
          <w:rFonts w:ascii="Times New Roman" w:eastAsia="Times New Roman" w:hAnsi="Times New Roman"/>
          <w:snapToGrid w:val="0"/>
          <w:sz w:val="24"/>
          <w:szCs w:val="24"/>
          <w:lang w:eastAsia="bg-BG"/>
        </w:rPr>
        <w:t xml:space="preserve"> Възложителят има право да пристъпи към упражняване на правата по гаранцията за изпълнение, когато изпълнителят не изпълни някое от задълженията си по договора, както и когато прекъсне изпълнението на задълженията си по договора, без да са налице непредвидени обстоятелства и без писменото съгласие на възложителя. Възложителят има право да удържи дължимите неустойки от гаранцията за изпълнение.</w:t>
      </w:r>
    </w:p>
    <w:p w:rsidR="00F07E7D" w:rsidRPr="00DF2E66" w:rsidRDefault="00F07E7D" w:rsidP="00377F4A">
      <w:pPr>
        <w:widowControl w:val="0"/>
        <w:tabs>
          <w:tab w:val="left" w:pos="709"/>
        </w:tabs>
        <w:spacing w:after="0" w:line="240" w:lineRule="auto"/>
        <w:ind w:firstLine="709"/>
        <w:jc w:val="both"/>
        <w:rPr>
          <w:rFonts w:ascii="Times New Roman" w:eastAsia="SimSun" w:hAnsi="Times New Roman"/>
          <w:sz w:val="24"/>
          <w:szCs w:val="24"/>
          <w:lang w:eastAsia="ar-SA"/>
        </w:rPr>
      </w:pPr>
      <w:r w:rsidRPr="00DF2E66">
        <w:rPr>
          <w:rFonts w:ascii="Times New Roman" w:eastAsia="Times New Roman" w:hAnsi="Times New Roman"/>
          <w:b/>
          <w:snapToGrid w:val="0"/>
          <w:sz w:val="24"/>
          <w:szCs w:val="24"/>
          <w:lang w:eastAsia="bg-BG"/>
        </w:rPr>
        <w:t>Чл. 18.</w:t>
      </w:r>
      <w:r w:rsidRPr="00DF2E66">
        <w:rPr>
          <w:rFonts w:ascii="Times New Roman" w:eastAsia="Times New Roman" w:hAnsi="Times New Roman"/>
          <w:snapToGrid w:val="0"/>
          <w:sz w:val="24"/>
          <w:szCs w:val="24"/>
          <w:lang w:eastAsia="bg-BG"/>
        </w:rPr>
        <w:t xml:space="preserve"> Гаранцията за изпълнение на договора се освобождава в 30-дневен срок от приключване изпълнението на дейностите, включени в предмета на договора.</w:t>
      </w:r>
      <w:r w:rsidRPr="00DF2E66">
        <w:rPr>
          <w:rFonts w:ascii="Times New Roman" w:eastAsia="SimSun" w:hAnsi="Times New Roman"/>
          <w:sz w:val="24"/>
          <w:szCs w:val="24"/>
          <w:lang w:eastAsia="ar-SA"/>
        </w:rPr>
        <w:t xml:space="preserve"> Гаранцията за изпълнение се освобождава частично, съответно на изпълнената част от предмета на обществената поръчка.</w:t>
      </w:r>
    </w:p>
    <w:p w:rsidR="00F07E7D" w:rsidRPr="00DF2E66" w:rsidRDefault="00F07E7D" w:rsidP="00377F4A">
      <w:pPr>
        <w:widowControl w:val="0"/>
        <w:tabs>
          <w:tab w:val="left" w:pos="709"/>
        </w:tabs>
        <w:spacing w:after="0" w:line="240" w:lineRule="auto"/>
        <w:ind w:firstLine="709"/>
        <w:jc w:val="both"/>
        <w:rPr>
          <w:rFonts w:ascii="Times New Roman" w:eastAsia="Times New Roman" w:hAnsi="Times New Roman"/>
          <w:snapToGrid w:val="0"/>
          <w:sz w:val="24"/>
          <w:szCs w:val="24"/>
          <w:lang w:eastAsia="bg-BG"/>
        </w:rPr>
      </w:pPr>
      <w:r w:rsidRPr="00DF2E66">
        <w:rPr>
          <w:rFonts w:ascii="Times New Roman" w:eastAsia="Times New Roman" w:hAnsi="Times New Roman"/>
          <w:b/>
          <w:snapToGrid w:val="0"/>
          <w:sz w:val="24"/>
          <w:szCs w:val="24"/>
          <w:lang w:eastAsia="bg-BG"/>
        </w:rPr>
        <w:t>Чл. 20.</w:t>
      </w:r>
      <w:r w:rsidRPr="00DF2E66">
        <w:rPr>
          <w:rFonts w:ascii="Times New Roman" w:eastAsia="Times New Roman" w:hAnsi="Times New Roman"/>
          <w:snapToGrid w:val="0"/>
          <w:sz w:val="24"/>
          <w:szCs w:val="24"/>
          <w:lang w:eastAsia="bg-BG"/>
        </w:rPr>
        <w:t xml:space="preserve"> Възложителят не дължи лихви върху сумите за времето, през което тези суми законно са престояли при него.</w:t>
      </w:r>
    </w:p>
    <w:p w:rsidR="00F07E7D" w:rsidRPr="00DF2E66" w:rsidRDefault="00F07E7D" w:rsidP="00377F4A">
      <w:pPr>
        <w:spacing w:after="120" w:line="240" w:lineRule="auto"/>
        <w:ind w:left="372" w:firstLine="708"/>
        <w:jc w:val="both"/>
        <w:rPr>
          <w:rFonts w:ascii="Times New Roman" w:eastAsia="Times New Roman" w:hAnsi="Times New Roman"/>
          <w:b/>
          <w:sz w:val="24"/>
          <w:szCs w:val="24"/>
          <w:u w:val="single"/>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УСЛОВИЯ ЗА ПРЕКРАТЯВАНЕ НА ДОГОВОРА</w:t>
      </w:r>
    </w:p>
    <w:p w:rsidR="00F07E7D" w:rsidRPr="00DF2E66" w:rsidRDefault="00F07E7D" w:rsidP="00B12D6E">
      <w:pPr>
        <w:tabs>
          <w:tab w:val="left" w:pos="0"/>
        </w:tabs>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 20. </w:t>
      </w:r>
      <w:r w:rsidRPr="00DF2E66">
        <w:rPr>
          <w:rFonts w:ascii="Times New Roman" w:eastAsia="Times New Roman" w:hAnsi="Times New Roman"/>
          <w:sz w:val="24"/>
          <w:szCs w:val="24"/>
          <w:lang w:eastAsia="bg-BG"/>
        </w:rPr>
        <w:t>Настоящият договор може да бъде прекратен:</w:t>
      </w:r>
    </w:p>
    <w:p w:rsidR="00F07E7D" w:rsidRPr="00DF2E66" w:rsidRDefault="00F07E7D" w:rsidP="00B12D6E">
      <w:pPr>
        <w:tabs>
          <w:tab w:val="left" w:pos="0"/>
        </w:tabs>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(1)</w:t>
      </w:r>
      <w:r w:rsidRPr="00DF2E66">
        <w:rPr>
          <w:rFonts w:ascii="Times New Roman" w:eastAsia="Times New Roman" w:hAnsi="Times New Roman"/>
          <w:sz w:val="24"/>
          <w:szCs w:val="24"/>
          <w:lang w:eastAsia="bg-BG"/>
        </w:rPr>
        <w:t xml:space="preserve"> с изпълнение на задачите, предвидени в чл. 1;</w:t>
      </w:r>
    </w:p>
    <w:p w:rsidR="00F07E7D" w:rsidRPr="00DF2E66" w:rsidRDefault="00F07E7D" w:rsidP="00B12D6E">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(2)</w:t>
      </w:r>
      <w:r w:rsidRPr="00DF2E66">
        <w:rPr>
          <w:rFonts w:ascii="Times New Roman" w:eastAsia="Times New Roman" w:hAnsi="Times New Roman"/>
          <w:sz w:val="24"/>
          <w:szCs w:val="24"/>
          <w:lang w:eastAsia="bg-BG"/>
        </w:rPr>
        <w:t xml:space="preserve"> по взаимно писмено съгласие на страните;</w:t>
      </w:r>
    </w:p>
    <w:p w:rsidR="00F07E7D" w:rsidRPr="00DF2E66" w:rsidRDefault="00F07E7D" w:rsidP="00B12D6E">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(3)</w:t>
      </w:r>
      <w:r w:rsidRPr="00DF2E66">
        <w:rPr>
          <w:rFonts w:ascii="Times New Roman" w:eastAsia="Times New Roman" w:hAnsi="Times New Roman"/>
          <w:snapToGrid w:val="0"/>
          <w:sz w:val="24"/>
          <w:szCs w:val="24"/>
          <w:lang w:eastAsia="bg-BG"/>
        </w:rPr>
        <w:t>при</w:t>
      </w:r>
      <w:r w:rsidRPr="00DF2E66">
        <w:rPr>
          <w:rFonts w:ascii="Times New Roman" w:eastAsia="Times New Roman" w:hAnsi="Times New Roman"/>
          <w:sz w:val="24"/>
          <w:szCs w:val="24"/>
          <w:lang w:eastAsia="bg-BG"/>
        </w:rPr>
        <w:t xml:space="preserve"> настъпване на обективна невъзможност за изпълнение на възложената работа, която следва да се докаже;</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(4)</w:t>
      </w:r>
      <w:r w:rsidRPr="00DF2E66">
        <w:rPr>
          <w:rFonts w:ascii="Times New Roman" w:eastAsia="Times New Roman" w:hAnsi="Times New Roman"/>
          <w:sz w:val="24"/>
          <w:szCs w:val="24"/>
          <w:lang w:eastAsia="bg-BG"/>
        </w:rPr>
        <w:t xml:space="preserve"> при виновно неизпълнение, както и при забавено, некачествено и лошо </w:t>
      </w:r>
      <w:r w:rsidRPr="00DF2E66">
        <w:rPr>
          <w:rFonts w:ascii="Times New Roman" w:eastAsia="Times New Roman" w:hAnsi="Times New Roman"/>
          <w:snapToGrid w:val="0"/>
          <w:sz w:val="24"/>
          <w:szCs w:val="24"/>
          <w:lang w:eastAsia="bg-BG"/>
        </w:rPr>
        <w:t>изпълнение</w:t>
      </w:r>
      <w:r w:rsidRPr="00DF2E66">
        <w:rPr>
          <w:rFonts w:ascii="Times New Roman" w:eastAsia="Times New Roman" w:hAnsi="Times New Roman"/>
          <w:sz w:val="24"/>
          <w:szCs w:val="24"/>
          <w:lang w:eastAsia="bg-BG"/>
        </w:rPr>
        <w:t xml:space="preserve"> на задълженията на </w:t>
      </w:r>
      <w:r w:rsidRPr="00DF2E66">
        <w:rPr>
          <w:rFonts w:ascii="Times New Roman" w:eastAsia="Times New Roman" w:hAnsi="Times New Roman"/>
          <w:b/>
          <w:sz w:val="24"/>
          <w:szCs w:val="24"/>
          <w:lang w:eastAsia="bg-BG"/>
        </w:rPr>
        <w:t>ИЗПЪЛНИТЕЛЯ, ВЪЗЛОЖИТЕЛЯТ</w:t>
      </w:r>
      <w:r w:rsidRPr="00DF2E66">
        <w:rPr>
          <w:rFonts w:ascii="Times New Roman" w:eastAsia="Times New Roman" w:hAnsi="Times New Roman"/>
          <w:sz w:val="24"/>
          <w:szCs w:val="24"/>
          <w:lang w:eastAsia="bg-BG"/>
        </w:rPr>
        <w:t xml:space="preserve"> може да прекрати договора при условията на чл. 87 от ЗЗД. </w:t>
      </w:r>
    </w:p>
    <w:p w:rsidR="00F07E7D" w:rsidRPr="00DF2E66" w:rsidRDefault="00F07E7D" w:rsidP="0013083B">
      <w:pPr>
        <w:tabs>
          <w:tab w:val="left" w:pos="1134"/>
        </w:tabs>
        <w:spacing w:afterLines="60" w:line="240" w:lineRule="auto"/>
        <w:ind w:firstLine="567"/>
        <w:contextualSpacing/>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(5)</w:t>
      </w:r>
      <w:r w:rsidRPr="00DF2E66">
        <w:rPr>
          <w:rFonts w:ascii="Times New Roman" w:eastAsia="Times New Roman" w:hAnsi="Times New Roman"/>
          <w:sz w:val="24"/>
          <w:szCs w:val="24"/>
          <w:lang w:eastAsia="bg-BG"/>
        </w:rPr>
        <w:t xml:space="preserve"> едностранно и без предизвестие от страна на възложителя при липса на осигурено финансиране по Програмата, приета от Министерския съвет с Постановление № 18 от 2 февруари 2015 г. за приемане на национална програма за енергийна ефективност на многофамилните жилищни сгради, за условията и реда за предоставяне на безвъзмездна финансова помощ по програмата и за определяне на органите, отговорни за реализацията й.</w:t>
      </w:r>
    </w:p>
    <w:p w:rsidR="00F07E7D" w:rsidRPr="00DF2E66" w:rsidRDefault="00F07E7D" w:rsidP="0013083B">
      <w:pPr>
        <w:tabs>
          <w:tab w:val="left" w:pos="1134"/>
        </w:tabs>
        <w:spacing w:afterLines="60" w:line="240" w:lineRule="auto"/>
        <w:ind w:firstLine="284"/>
        <w:contextualSpacing/>
        <w:jc w:val="both"/>
        <w:rPr>
          <w:rFonts w:eastAsia="Times New Roman"/>
          <w:sz w:val="24"/>
          <w:szCs w:val="24"/>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НЕПРЕДВИДЕНИ ОБСТОЯТЕЛСТВА</w:t>
      </w:r>
    </w:p>
    <w:p w:rsidR="00F07E7D" w:rsidRPr="00DF2E66" w:rsidRDefault="00F07E7D" w:rsidP="00377F4A">
      <w:pPr>
        <w:widowControl w:val="0"/>
        <w:adjustRightInd w:val="0"/>
        <w:spacing w:before="40" w:after="4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21.(1)</w:t>
      </w:r>
      <w:r w:rsidRPr="00DF2E66">
        <w:rPr>
          <w:rFonts w:ascii="Times New Roman" w:eastAsia="Times New Roman" w:hAnsi="Times New Roman"/>
          <w:sz w:val="24"/>
          <w:szCs w:val="24"/>
          <w:lang w:eastAsia="bg-BG"/>
        </w:rPr>
        <w:t xml:space="preserve"> Страните не отговарят една спрямо друга за неизпълнение или неточно изпълнение на свое задължение в резултат на настъпили събития, които могат да бъдат определени като непредвидени обстоятелства, в това число и за причинените от това неизпълнение вреди.</w:t>
      </w:r>
    </w:p>
    <w:p w:rsidR="00F07E7D" w:rsidRPr="00DF2E66" w:rsidRDefault="00F07E7D" w:rsidP="00377F4A">
      <w:pPr>
        <w:widowControl w:val="0"/>
        <w:adjustRightInd w:val="0"/>
        <w:spacing w:before="40" w:after="4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lastRenderedPageBreak/>
        <w:t>(2)</w:t>
      </w:r>
      <w:r w:rsidRPr="00DF2E66">
        <w:rPr>
          <w:rFonts w:ascii="Times New Roman" w:eastAsia="Times New Roman" w:hAnsi="Times New Roman"/>
          <w:sz w:val="24"/>
          <w:szCs w:val="24"/>
          <w:lang w:eastAsia="bg-BG"/>
        </w:rPr>
        <w:t xml:space="preserve"> Предходната алинея не се прилага за права или задължения на страните, които е трябвало да възникнат или да бъдат изпълнени преди настъпване на непреодолимата сила.</w:t>
      </w:r>
    </w:p>
    <w:p w:rsidR="00F07E7D" w:rsidRPr="00DF2E66" w:rsidRDefault="00F07E7D" w:rsidP="00377F4A">
      <w:pPr>
        <w:widowControl w:val="0"/>
        <w:adjustRightInd w:val="0"/>
        <w:spacing w:before="40" w:after="4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(3) </w:t>
      </w:r>
      <w:r w:rsidRPr="00DF2E66">
        <w:rPr>
          <w:rFonts w:ascii="Times New Roman" w:eastAsia="Times New Roman" w:hAnsi="Times New Roman"/>
          <w:sz w:val="24"/>
          <w:szCs w:val="24"/>
          <w:lang w:eastAsia="bg-BG"/>
        </w:rPr>
        <w:t>Страната, изпълнението на чието задължение е възпрепятствано от непредвидените обстоятелства, е длъжна в тридневен срок писмено да уведоми другата страна за настъпването, съответно – за преустановяване въздействието на непредвидените обстоятелства. Тя е длъжна да представи във възможно най-кратък срок и сертификат за форсмажор, издаден от Българската търговско-промишлена палата или да докаже наличието ѝ с други релевантни документи и доказателства.</w:t>
      </w:r>
    </w:p>
    <w:p w:rsidR="00F07E7D" w:rsidRPr="00DF2E66" w:rsidRDefault="00F07E7D" w:rsidP="00377F4A">
      <w:pPr>
        <w:spacing w:before="40" w:after="40" w:line="240" w:lineRule="auto"/>
        <w:ind w:firstLine="720"/>
        <w:jc w:val="both"/>
        <w:rPr>
          <w:rFonts w:ascii="Times New Roman" w:eastAsia="Times New Roman" w:hAnsi="Times New Roman"/>
          <w:b/>
          <w:sz w:val="24"/>
          <w:szCs w:val="24"/>
          <w:u w:val="single"/>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СЪОБЩЕНИЯ</w:t>
      </w:r>
    </w:p>
    <w:p w:rsidR="00F07E7D" w:rsidRPr="00DF2E66" w:rsidRDefault="00F07E7D" w:rsidP="00377F4A">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22. (1)</w:t>
      </w:r>
      <w:r w:rsidRPr="00DF2E66">
        <w:rPr>
          <w:rFonts w:ascii="Times New Roman" w:eastAsia="Times New Roman" w:hAnsi="Times New Roman"/>
          <w:sz w:val="24"/>
          <w:szCs w:val="24"/>
          <w:lang w:eastAsia="bg-BG"/>
        </w:rPr>
        <w:t xml:space="preserve"> Всички съобщения, свързани с изпълнението на настоящия договор са валидни, ако са направени в писмена форма и са подписани от упълномощените лица.</w:t>
      </w:r>
    </w:p>
    <w:p w:rsidR="00F07E7D" w:rsidRPr="00DF2E66" w:rsidRDefault="00F07E7D" w:rsidP="00377F4A">
      <w:pPr>
        <w:spacing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(2) </w:t>
      </w:r>
      <w:r w:rsidRPr="00DF2E66">
        <w:rPr>
          <w:rFonts w:ascii="Times New Roman" w:eastAsia="Times New Roman" w:hAnsi="Times New Roman"/>
          <w:sz w:val="24"/>
          <w:szCs w:val="24"/>
          <w:lang w:eastAsia="bg-BG"/>
        </w:rPr>
        <w:t>Валидни адреси и данни на страните са:</w:t>
      </w:r>
    </w:p>
    <w:p w:rsidR="00F07E7D" w:rsidRPr="00B12D6E" w:rsidRDefault="00F07E7D" w:rsidP="00B12D6E">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u w:val="single"/>
          <w:lang w:eastAsia="bg-BG"/>
        </w:rPr>
        <w:t xml:space="preserve">За </w:t>
      </w:r>
      <w:r w:rsidRPr="00DF2E66">
        <w:rPr>
          <w:rFonts w:ascii="Times New Roman" w:eastAsia="Times New Roman" w:hAnsi="Times New Roman"/>
          <w:b/>
          <w:sz w:val="24"/>
          <w:szCs w:val="24"/>
          <w:u w:val="single"/>
          <w:lang w:eastAsia="bg-BG"/>
        </w:rPr>
        <w:t>ВЪЗЛОЖИТЕЛЯ</w:t>
      </w:r>
      <w:r w:rsidRPr="00DF2E66">
        <w:rPr>
          <w:rFonts w:ascii="Times New Roman" w:eastAsia="Times New Roman" w:hAnsi="Times New Roman"/>
          <w:sz w:val="24"/>
          <w:szCs w:val="24"/>
          <w:lang w:eastAsia="bg-BG"/>
        </w:rPr>
        <w:t>:</w:t>
      </w:r>
      <w:r>
        <w:rPr>
          <w:rFonts w:ascii="Times New Roman" w:eastAsia="Times New Roman" w:hAnsi="Times New Roman"/>
          <w:sz w:val="24"/>
          <w:szCs w:val="24"/>
          <w:lang w:eastAsia="bg-BG"/>
        </w:rPr>
        <w:t>…………………..</w:t>
      </w:r>
    </w:p>
    <w:p w:rsidR="00F07E7D" w:rsidRPr="00DF2E66" w:rsidRDefault="00F07E7D" w:rsidP="00377F4A">
      <w:pPr>
        <w:shd w:val="clear" w:color="auto" w:fill="FFFFFF"/>
        <w:tabs>
          <w:tab w:val="left" w:leader="dot" w:pos="1243"/>
        </w:tabs>
        <w:spacing w:after="0" w:line="240" w:lineRule="auto"/>
        <w:ind w:left="29"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u w:val="single"/>
          <w:lang w:eastAsia="bg-BG"/>
        </w:rPr>
        <w:t>За</w:t>
      </w:r>
      <w:r w:rsidR="00A83EC6">
        <w:rPr>
          <w:rFonts w:ascii="Times New Roman" w:eastAsia="Times New Roman" w:hAnsi="Times New Roman"/>
          <w:sz w:val="24"/>
          <w:szCs w:val="24"/>
          <w:u w:val="single"/>
          <w:lang w:eastAsia="bg-BG"/>
        </w:rPr>
        <w:t xml:space="preserve"> </w:t>
      </w:r>
      <w:r w:rsidRPr="00DF2E66">
        <w:rPr>
          <w:rFonts w:ascii="Times New Roman" w:eastAsia="Times New Roman" w:hAnsi="Times New Roman"/>
          <w:b/>
          <w:sz w:val="24"/>
          <w:szCs w:val="24"/>
          <w:u w:val="single"/>
          <w:lang w:eastAsia="bg-BG"/>
        </w:rPr>
        <w:t>ИЗПЪЛНИТЕЛЯ</w:t>
      </w:r>
      <w:r w:rsidRPr="00DF2E66">
        <w:rPr>
          <w:rFonts w:ascii="Times New Roman" w:eastAsia="Times New Roman" w:hAnsi="Times New Roman"/>
          <w:sz w:val="24"/>
          <w:szCs w:val="24"/>
          <w:u w:val="single"/>
          <w:lang w:eastAsia="bg-BG"/>
        </w:rPr>
        <w:t>:</w:t>
      </w:r>
      <w:r w:rsidR="00B12D6E" w:rsidRPr="00B12D6E">
        <w:rPr>
          <w:rFonts w:ascii="Times New Roman" w:eastAsia="Times New Roman" w:hAnsi="Times New Roman"/>
          <w:sz w:val="24"/>
          <w:szCs w:val="24"/>
          <w:lang w:eastAsia="bg-BG"/>
        </w:rPr>
        <w:t>…………………...</w:t>
      </w:r>
    </w:p>
    <w:p w:rsidR="00F07E7D" w:rsidRPr="00DF2E66" w:rsidRDefault="00F07E7D" w:rsidP="00377F4A">
      <w:pPr>
        <w:widowControl w:val="0"/>
        <w:adjustRightInd w:val="0"/>
        <w:spacing w:before="40" w:after="4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(3)</w:t>
      </w:r>
      <w:r w:rsidRPr="00DF2E66">
        <w:rPr>
          <w:rFonts w:ascii="Times New Roman" w:eastAsia="Times New Roman" w:hAnsi="Times New Roman"/>
          <w:sz w:val="24"/>
          <w:szCs w:val="24"/>
          <w:lang w:eastAsia="bg-BG"/>
        </w:rPr>
        <w:t xml:space="preserve"> При промяна на горните данни съответната страна е длъжна да уведоми писмено другата в тридневен /3/ срок от промяната. </w:t>
      </w:r>
    </w:p>
    <w:p w:rsidR="00F07E7D" w:rsidRPr="00DF2E66" w:rsidRDefault="00F07E7D" w:rsidP="00377F4A">
      <w:pPr>
        <w:widowControl w:val="0"/>
        <w:adjustRightInd w:val="0"/>
        <w:spacing w:before="40" w:after="40" w:line="240" w:lineRule="auto"/>
        <w:ind w:firstLine="709"/>
        <w:jc w:val="both"/>
        <w:rPr>
          <w:rFonts w:ascii="Times New Roman" w:eastAsia="Times New Roman" w:hAnsi="Times New Roman"/>
          <w:sz w:val="24"/>
          <w:szCs w:val="24"/>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ОБЩИ РАЗПОРЕДБИ</w:t>
      </w:r>
    </w:p>
    <w:p w:rsidR="00F07E7D" w:rsidRPr="00DF2E66" w:rsidRDefault="00F07E7D" w:rsidP="00B12D6E">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23.</w:t>
      </w:r>
      <w:r w:rsidRPr="00DF2E66">
        <w:rPr>
          <w:rFonts w:ascii="Times New Roman" w:eastAsia="Times New Roman" w:hAnsi="Times New Roman"/>
          <w:sz w:val="24"/>
          <w:szCs w:val="24"/>
          <w:lang w:eastAsia="bg-BG"/>
        </w:rPr>
        <w:t xml:space="preserve"> Изменения и допълнения на този договор не могат да се правят, освен в случаите на чл. 43, ал. 2 от Закона за обществените поръчки.</w:t>
      </w:r>
    </w:p>
    <w:p w:rsidR="00F07E7D" w:rsidRPr="00DF2E66" w:rsidRDefault="00F07E7D" w:rsidP="00B12D6E">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 24. </w:t>
      </w:r>
      <w:r w:rsidRPr="00DF2E66">
        <w:rPr>
          <w:rFonts w:ascii="Times New Roman" w:eastAsia="Times New Roman" w:hAnsi="Times New Roman"/>
          <w:sz w:val="24"/>
          <w:szCs w:val="24"/>
          <w:lang w:eastAsia="bg-BG"/>
        </w:rPr>
        <w:t>За целите на настоящия договор, страните се споразумяха, че под понятието “непредвидени обстоятелства”, ще разбират обстоятелства включително от извънреден характер, възникнали след сключването на договора, независимо от волята на страните, които не са могли да бъдат предвидени и правят невъзможно изпълнението при договорените условия.</w:t>
      </w:r>
    </w:p>
    <w:p w:rsidR="00F07E7D" w:rsidRPr="00DF2E66" w:rsidRDefault="00F07E7D" w:rsidP="00377F4A">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 25. </w:t>
      </w:r>
      <w:r w:rsidRPr="00DF2E66">
        <w:rPr>
          <w:rFonts w:ascii="Times New Roman" w:eastAsia="Times New Roman" w:hAnsi="Times New Roman"/>
          <w:sz w:val="24"/>
          <w:szCs w:val="24"/>
          <w:lang w:eastAsia="bg-BG"/>
        </w:rPr>
        <w:t>За неуредените в договора въпроси се прилагат разпоредбите на действащото българско законодателство.</w:t>
      </w:r>
    </w:p>
    <w:p w:rsidR="00F07E7D" w:rsidRPr="00DF2E66" w:rsidRDefault="00F07E7D" w:rsidP="00377F4A">
      <w:pPr>
        <w:spacing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 xml:space="preserve">Настоящият договор се състави и подписа в три еднообразни екземпляра – два за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и един за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w:t>
      </w:r>
    </w:p>
    <w:p w:rsidR="00F07E7D" w:rsidRPr="00DF2E66" w:rsidRDefault="00F07E7D" w:rsidP="00377F4A">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 xml:space="preserve">Неразделна част от настоящия договор са: </w:t>
      </w:r>
    </w:p>
    <w:p w:rsidR="00F07E7D" w:rsidRPr="00DF2E66" w:rsidRDefault="00F07E7D" w:rsidP="00377F4A">
      <w:pPr>
        <w:numPr>
          <w:ilvl w:val="0"/>
          <w:numId w:val="18"/>
        </w:numPr>
        <w:suppressAutoHyphens/>
        <w:spacing w:after="0" w:line="240" w:lineRule="auto"/>
        <w:jc w:val="both"/>
        <w:rPr>
          <w:rFonts w:ascii="Times New Roman" w:eastAsia="Times New Roman" w:hAnsi="Times New Roman"/>
          <w:b/>
          <w:sz w:val="24"/>
          <w:szCs w:val="24"/>
          <w:lang w:eastAsia="bg-BG"/>
        </w:rPr>
      </w:pPr>
      <w:r w:rsidRPr="00DF2E66">
        <w:rPr>
          <w:rFonts w:ascii="Times New Roman" w:eastAsia="Times New Roman" w:hAnsi="Times New Roman"/>
          <w:sz w:val="24"/>
          <w:szCs w:val="24"/>
          <w:lang w:eastAsia="bg-BG"/>
        </w:rPr>
        <w:t xml:space="preserve">Оферта на </w:t>
      </w:r>
      <w:r w:rsidRPr="00DF2E66">
        <w:rPr>
          <w:rFonts w:ascii="Times New Roman" w:eastAsia="Times New Roman" w:hAnsi="Times New Roman"/>
          <w:b/>
          <w:sz w:val="24"/>
          <w:szCs w:val="24"/>
          <w:lang w:eastAsia="bg-BG"/>
        </w:rPr>
        <w:t>ИЗПЪЛНИТЕЛЯ</w:t>
      </w:r>
    </w:p>
    <w:p w:rsidR="00F07E7D" w:rsidRPr="00DF2E66" w:rsidRDefault="00F07E7D" w:rsidP="00377F4A">
      <w:pPr>
        <w:numPr>
          <w:ilvl w:val="0"/>
          <w:numId w:val="18"/>
        </w:numPr>
        <w:suppressAutoHyphens/>
        <w:spacing w:after="0" w:line="240" w:lineRule="auto"/>
        <w:jc w:val="both"/>
        <w:rPr>
          <w:rFonts w:ascii="Times New Roman" w:eastAsia="Times New Roman" w:hAnsi="Times New Roman"/>
          <w:b/>
          <w:sz w:val="24"/>
          <w:szCs w:val="24"/>
          <w:lang w:eastAsia="bg-BG"/>
        </w:rPr>
      </w:pPr>
      <w:r w:rsidRPr="00DF2E66">
        <w:rPr>
          <w:rFonts w:ascii="Times New Roman" w:eastAsia="Times New Roman" w:hAnsi="Times New Roman"/>
          <w:sz w:val="24"/>
          <w:szCs w:val="24"/>
          <w:lang w:eastAsia="bg-BG"/>
        </w:rPr>
        <w:t xml:space="preserve">Техническо предложение на </w:t>
      </w:r>
      <w:r w:rsidRPr="00DF2E66">
        <w:rPr>
          <w:rFonts w:ascii="Times New Roman" w:eastAsia="Times New Roman" w:hAnsi="Times New Roman"/>
          <w:b/>
          <w:sz w:val="24"/>
          <w:szCs w:val="24"/>
          <w:lang w:eastAsia="bg-BG"/>
        </w:rPr>
        <w:t>ИЗПЪЛНИТЕЛЯ</w:t>
      </w:r>
    </w:p>
    <w:p w:rsidR="00F07E7D" w:rsidRPr="00DF2E66" w:rsidRDefault="00F07E7D" w:rsidP="00377F4A">
      <w:pPr>
        <w:numPr>
          <w:ilvl w:val="0"/>
          <w:numId w:val="18"/>
        </w:numPr>
        <w:suppressAutoHyphens/>
        <w:spacing w:after="0" w:line="240" w:lineRule="auto"/>
        <w:jc w:val="both"/>
        <w:rPr>
          <w:rFonts w:ascii="Times New Roman" w:eastAsia="Times New Roman" w:hAnsi="Times New Roman"/>
          <w:b/>
          <w:sz w:val="24"/>
          <w:szCs w:val="24"/>
          <w:lang w:eastAsia="bg-BG"/>
        </w:rPr>
      </w:pPr>
      <w:r w:rsidRPr="00DF2E66">
        <w:rPr>
          <w:rFonts w:ascii="Times New Roman" w:eastAsia="Times New Roman" w:hAnsi="Times New Roman"/>
          <w:sz w:val="24"/>
          <w:szCs w:val="24"/>
          <w:lang w:eastAsia="bg-BG"/>
        </w:rPr>
        <w:t xml:space="preserve">Ценово предложение на </w:t>
      </w:r>
      <w:r w:rsidRPr="00DF2E66">
        <w:rPr>
          <w:rFonts w:ascii="Times New Roman" w:eastAsia="Times New Roman" w:hAnsi="Times New Roman"/>
          <w:b/>
          <w:sz w:val="24"/>
          <w:szCs w:val="24"/>
          <w:lang w:eastAsia="bg-BG"/>
        </w:rPr>
        <w:t>ИЗПЪЛНИТЕЛЯ</w:t>
      </w:r>
    </w:p>
    <w:p w:rsidR="00F07E7D" w:rsidRPr="00DF2E66" w:rsidRDefault="00F07E7D" w:rsidP="00377F4A">
      <w:pPr>
        <w:numPr>
          <w:ilvl w:val="0"/>
          <w:numId w:val="18"/>
        </w:numPr>
        <w:suppressAutoHyphens/>
        <w:spacing w:after="0" w:line="240" w:lineRule="auto"/>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Техническа спецификация за изпълнение на поръчката</w:t>
      </w:r>
    </w:p>
    <w:p w:rsidR="00F07E7D" w:rsidRPr="00DF2E66" w:rsidRDefault="00F07E7D" w:rsidP="00377F4A">
      <w:pPr>
        <w:spacing w:after="0" w:line="240" w:lineRule="auto"/>
        <w:ind w:firstLine="708"/>
        <w:jc w:val="both"/>
        <w:rPr>
          <w:rFonts w:ascii="Times New Roman" w:eastAsia="Times New Roman" w:hAnsi="Times New Roman"/>
          <w:sz w:val="24"/>
          <w:szCs w:val="24"/>
          <w:lang w:eastAsia="bg-BG"/>
        </w:rPr>
      </w:pPr>
    </w:p>
    <w:p w:rsidR="00F07E7D" w:rsidRPr="00DF2E66" w:rsidRDefault="00F07E7D" w:rsidP="00377F4A">
      <w:pPr>
        <w:tabs>
          <w:tab w:val="left" w:pos="1080"/>
        </w:tabs>
        <w:spacing w:after="120" w:line="240" w:lineRule="auto"/>
        <w:ind w:firstLine="709"/>
        <w:jc w:val="both"/>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ВЪЗЛОЖИТЕЛ:</w:t>
      </w:r>
      <w:r w:rsidRPr="00DF2E66">
        <w:rPr>
          <w:rFonts w:ascii="Times New Roman" w:eastAsia="Times New Roman" w:hAnsi="Times New Roman"/>
          <w:b/>
          <w:sz w:val="24"/>
          <w:szCs w:val="24"/>
          <w:lang w:eastAsia="bg-BG"/>
        </w:rPr>
        <w:tab/>
      </w:r>
      <w:r w:rsidRPr="00DF2E66">
        <w:rPr>
          <w:rFonts w:ascii="Times New Roman" w:eastAsia="Times New Roman" w:hAnsi="Times New Roman"/>
          <w:b/>
          <w:sz w:val="24"/>
          <w:szCs w:val="24"/>
          <w:lang w:eastAsia="bg-BG"/>
        </w:rPr>
        <w:tab/>
      </w:r>
      <w:r w:rsidRPr="00DF2E66">
        <w:rPr>
          <w:rFonts w:ascii="Times New Roman" w:eastAsia="Times New Roman" w:hAnsi="Times New Roman"/>
          <w:b/>
          <w:sz w:val="24"/>
          <w:szCs w:val="24"/>
          <w:lang w:eastAsia="bg-BG"/>
        </w:rPr>
        <w:tab/>
      </w:r>
      <w:r w:rsidRPr="00DF2E66">
        <w:rPr>
          <w:rFonts w:ascii="Times New Roman" w:eastAsia="Times New Roman" w:hAnsi="Times New Roman"/>
          <w:b/>
          <w:sz w:val="24"/>
          <w:szCs w:val="24"/>
          <w:lang w:eastAsia="bg-BG"/>
        </w:rPr>
        <w:tab/>
      </w:r>
      <w:r w:rsidRPr="00DF2E66">
        <w:rPr>
          <w:rFonts w:ascii="Times New Roman" w:eastAsia="Times New Roman" w:hAnsi="Times New Roman"/>
          <w:b/>
          <w:sz w:val="24"/>
          <w:szCs w:val="24"/>
          <w:lang w:eastAsia="bg-BG"/>
        </w:rPr>
        <w:tab/>
      </w:r>
      <w:r w:rsidRPr="00DF2E66">
        <w:rPr>
          <w:rFonts w:ascii="Times New Roman" w:eastAsia="Times New Roman" w:hAnsi="Times New Roman"/>
          <w:b/>
          <w:sz w:val="24"/>
          <w:szCs w:val="24"/>
          <w:lang w:eastAsia="bg-BG"/>
        </w:rPr>
        <w:tab/>
        <w:t>ИЗПЪЛНИТЕЛ:</w:t>
      </w:r>
    </w:p>
    <w:p w:rsidR="00F07E7D" w:rsidRPr="00DF2E66" w:rsidRDefault="00F07E7D" w:rsidP="00377F4A">
      <w:pPr>
        <w:tabs>
          <w:tab w:val="left" w:pos="1080"/>
        </w:tabs>
        <w:spacing w:after="120" w:line="240" w:lineRule="auto"/>
        <w:ind w:firstLine="709"/>
        <w:jc w:val="both"/>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ГЛ. СЧЕТОВОДИТЕЛ:</w:t>
      </w: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tbl>
      <w:tblPr>
        <w:tblpPr w:leftFromText="141" w:rightFromText="141" w:vertAnchor="text" w:horzAnchor="margin" w:tblpY="-77"/>
        <w:tblW w:w="964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F24BEF" w:rsidRPr="00A069EF" w:rsidTr="00F24BEF">
        <w:trPr>
          <w:trHeight w:val="1592"/>
        </w:trPr>
        <w:tc>
          <w:tcPr>
            <w:tcW w:w="1163" w:type="dxa"/>
            <w:tcBorders>
              <w:top w:val="thinThickSmallGap" w:sz="24" w:space="0" w:color="auto"/>
              <w:bottom w:val="thinThickSmallGap" w:sz="24" w:space="0" w:color="auto"/>
            </w:tcBorders>
          </w:tcPr>
          <w:p w:rsidR="00F24BEF" w:rsidRPr="00A069EF" w:rsidRDefault="00F24BEF" w:rsidP="00F24BEF">
            <w:pPr>
              <w:spacing w:after="0" w:line="240" w:lineRule="auto"/>
              <w:ind w:left="-142"/>
              <w:rPr>
                <w:rFonts w:ascii="Calibri" w:eastAsia="Calibri" w:hAnsi="Calibri" w:cs="Times New Roman"/>
              </w:rPr>
            </w:pPr>
            <w:r w:rsidRPr="00A069EF">
              <w:rPr>
                <w:rFonts w:ascii="Calibri" w:eastAsia="Calibri" w:hAnsi="Calibri" w:cs="Times New Roman"/>
                <w:noProof/>
                <w:lang w:eastAsia="bg-BG"/>
              </w:rPr>
              <w:drawing>
                <wp:anchor distT="0" distB="0" distL="114300" distR="114300" simplePos="0" relativeHeight="251683840"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33" name="Picture 9"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F24BEF" w:rsidRPr="00A069EF" w:rsidRDefault="00F24BEF" w:rsidP="00F24BEF">
            <w:pPr>
              <w:spacing w:after="0" w:line="240" w:lineRule="auto"/>
              <w:ind w:left="-142"/>
              <w:rPr>
                <w:rFonts w:ascii="Calibri" w:eastAsia="Calibri" w:hAnsi="Calibri" w:cs="Times New Roman"/>
              </w:rPr>
            </w:pPr>
          </w:p>
          <w:p w:rsidR="00F24BEF" w:rsidRPr="00A069EF" w:rsidRDefault="00F24BEF" w:rsidP="00F24BEF">
            <w:pPr>
              <w:spacing w:after="0" w:line="240" w:lineRule="auto"/>
              <w:ind w:left="-142"/>
              <w:rPr>
                <w:rFonts w:ascii="Calibri" w:eastAsia="Calibri" w:hAnsi="Calibri" w:cs="Times New Roman"/>
              </w:rPr>
            </w:pPr>
          </w:p>
          <w:p w:rsidR="00F24BEF" w:rsidRPr="00A069EF" w:rsidRDefault="00F24BEF" w:rsidP="00F24BEF">
            <w:pPr>
              <w:spacing w:after="0" w:line="240" w:lineRule="auto"/>
              <w:ind w:left="-142"/>
              <w:rPr>
                <w:rFonts w:ascii="Calibri" w:eastAsia="Calibri" w:hAnsi="Calibri" w:cs="Times New Roman"/>
              </w:rPr>
            </w:pPr>
          </w:p>
          <w:p w:rsidR="00F24BEF" w:rsidRPr="00A069EF" w:rsidRDefault="00F24BEF" w:rsidP="00F24BEF">
            <w:pPr>
              <w:spacing w:after="0" w:line="240" w:lineRule="auto"/>
              <w:ind w:left="-142"/>
              <w:rPr>
                <w:rFonts w:ascii="Calibri" w:eastAsia="Calibri" w:hAnsi="Calibri" w:cs="Times New Roman"/>
              </w:rPr>
            </w:pPr>
          </w:p>
          <w:p w:rsidR="00F24BEF" w:rsidRPr="00A069EF" w:rsidRDefault="00F24BEF" w:rsidP="00F24BEF">
            <w:pPr>
              <w:spacing w:after="0" w:line="240" w:lineRule="auto"/>
              <w:ind w:left="-142"/>
              <w:rPr>
                <w:rFonts w:ascii="Calibri" w:eastAsia="Calibri" w:hAnsi="Calibri" w:cs="Times New Roman"/>
              </w:rPr>
            </w:pPr>
          </w:p>
        </w:tc>
        <w:tc>
          <w:tcPr>
            <w:tcW w:w="3407" w:type="dxa"/>
            <w:tcBorders>
              <w:top w:val="thinThickSmallGap" w:sz="24" w:space="0" w:color="auto"/>
              <w:bottom w:val="thinThickSmallGap" w:sz="24" w:space="0" w:color="auto"/>
            </w:tcBorders>
          </w:tcPr>
          <w:p w:rsidR="00F24BEF" w:rsidRPr="00A069EF" w:rsidRDefault="00F24BEF" w:rsidP="00F24BEF">
            <w:pPr>
              <w:spacing w:after="0" w:line="240" w:lineRule="auto"/>
              <w:ind w:left="-142"/>
              <w:jc w:val="center"/>
              <w:rPr>
                <w:rFonts w:ascii="Calibri" w:eastAsia="Calibri" w:hAnsi="Calibri" w:cs="Times New Roman"/>
                <w:b/>
                <w:color w:val="000000"/>
                <w:sz w:val="12"/>
              </w:rPr>
            </w:pPr>
          </w:p>
          <w:p w:rsidR="00F24BEF" w:rsidRPr="00A069EF" w:rsidRDefault="00F24BEF" w:rsidP="00F24BEF">
            <w:pPr>
              <w:spacing w:after="0" w:line="240" w:lineRule="auto"/>
              <w:ind w:left="-142"/>
              <w:jc w:val="center"/>
              <w:rPr>
                <w:rFonts w:ascii="Calibri" w:eastAsia="Calibri" w:hAnsi="Calibri" w:cs="Times New Roman"/>
                <w:color w:val="000000"/>
                <w:sz w:val="18"/>
              </w:rPr>
            </w:pPr>
            <w:smartTag w:uri="urn:schemas-microsoft-com:office:smarttags" w:element="place">
              <w:smartTag w:uri="urn:schemas-microsoft-com:office:smarttags" w:element="PlaceType">
                <w:r w:rsidRPr="00A069EF">
                  <w:rPr>
                    <w:rFonts w:ascii="Calibri" w:eastAsia="Calibri" w:hAnsi="Calibri" w:cs="Times New Roman"/>
                    <w:b/>
                    <w:color w:val="000000"/>
                    <w:sz w:val="18"/>
                  </w:rPr>
                  <w:t>REPUBLIC</w:t>
                </w:r>
              </w:smartTag>
              <w:r w:rsidRPr="00A069EF">
                <w:rPr>
                  <w:rFonts w:ascii="Calibri" w:eastAsia="Calibri" w:hAnsi="Calibri" w:cs="Times New Roman"/>
                  <w:b/>
                  <w:color w:val="000000"/>
                  <w:sz w:val="18"/>
                </w:rPr>
                <w:t xml:space="preserve"> OF </w:t>
              </w:r>
              <w:smartTag w:uri="urn:schemas-microsoft-com:office:smarttags" w:element="PlaceName">
                <w:r w:rsidRPr="00A069EF">
                  <w:rPr>
                    <w:rFonts w:ascii="Calibri" w:eastAsia="Calibri" w:hAnsi="Calibri" w:cs="Times New Roman"/>
                    <w:b/>
                    <w:color w:val="000000"/>
                    <w:sz w:val="18"/>
                  </w:rPr>
                  <w:t>BULGARIA</w:t>
                </w:r>
              </w:smartTag>
            </w:smartTag>
          </w:p>
          <w:p w:rsidR="00F24BEF" w:rsidRPr="00A069EF" w:rsidRDefault="00F24BEF" w:rsidP="00F24BEF">
            <w:pPr>
              <w:spacing w:after="0" w:line="240" w:lineRule="auto"/>
              <w:ind w:left="-142"/>
              <w:jc w:val="center"/>
              <w:rPr>
                <w:rFonts w:ascii="Calibri" w:eastAsia="Calibri" w:hAnsi="Calibri" w:cs="Times New Roman"/>
                <w:color w:val="000000"/>
                <w:sz w:val="18"/>
              </w:rPr>
            </w:pPr>
            <w:smartTag w:uri="urn:schemas-microsoft-com:office:smarttags" w:element="place">
              <w:smartTag w:uri="urn:schemas-microsoft-com:office:smarttags" w:element="PlaceName">
                <w:r w:rsidRPr="00A069EF">
                  <w:rPr>
                    <w:rFonts w:ascii="TimokU" w:eastAsia="Calibri" w:hAnsi="TimokU" w:cs="Times New Roman"/>
                    <w:b/>
                    <w:color w:val="000000"/>
                    <w:sz w:val="18"/>
                  </w:rPr>
                  <w:t>NOVI</w:t>
                </w:r>
              </w:smartTag>
              <w:smartTag w:uri="urn:schemas-microsoft-com:office:smarttags" w:element="PlaceName">
                <w:r w:rsidRPr="00A069EF">
                  <w:rPr>
                    <w:rFonts w:ascii="TimokU" w:eastAsia="Calibri" w:hAnsi="TimokU" w:cs="Times New Roman"/>
                    <w:b/>
                    <w:color w:val="000000"/>
                    <w:sz w:val="18"/>
                  </w:rPr>
                  <w:t>PAZAR</w:t>
                </w:r>
              </w:smartTag>
              <w:smartTag w:uri="urn:schemas-microsoft-com:office:smarttags" w:element="PlaceType">
                <w:r w:rsidRPr="00A069EF">
                  <w:rPr>
                    <w:rFonts w:ascii="TimokU" w:eastAsia="Calibri" w:hAnsi="TimokU" w:cs="Times New Roman"/>
                    <w:b/>
                    <w:color w:val="000000"/>
                    <w:sz w:val="18"/>
                  </w:rPr>
                  <w:t>MUNICIPALITY</w:t>
                </w:r>
              </w:smartTag>
            </w:smartTag>
          </w:p>
          <w:p w:rsidR="00F24BEF" w:rsidRPr="00A069EF" w:rsidRDefault="00F24BEF" w:rsidP="00F24BEF">
            <w:pPr>
              <w:spacing w:after="0" w:line="240" w:lineRule="auto"/>
              <w:ind w:left="-142"/>
              <w:jc w:val="center"/>
              <w:rPr>
                <w:rFonts w:ascii="Calibri" w:eastAsia="Calibri" w:hAnsi="Calibri" w:cs="Times New Roman"/>
                <w:color w:val="000000"/>
                <w:sz w:val="18"/>
              </w:rPr>
            </w:pPr>
            <w:r w:rsidRPr="00A069EF">
              <w:rPr>
                <w:rFonts w:ascii="TimokU" w:eastAsia="Calibri" w:hAnsi="TimokU" w:cs="Times New Roman"/>
                <w:color w:val="000000"/>
                <w:sz w:val="18"/>
              </w:rPr>
              <w:t>Mayor’s</w:t>
            </w:r>
            <w:r>
              <w:rPr>
                <w:rFonts w:ascii="TimokU" w:eastAsia="Calibri" w:hAnsi="TimokU" w:cs="Times New Roman"/>
                <w:color w:val="000000"/>
                <w:sz w:val="18"/>
              </w:rPr>
              <w:t xml:space="preserve"> </w:t>
            </w:r>
            <w:r w:rsidRPr="00A069EF">
              <w:rPr>
                <w:rFonts w:ascii="TimokU" w:eastAsia="Calibri" w:hAnsi="TimokU" w:cs="Times New Roman"/>
                <w:color w:val="000000"/>
                <w:sz w:val="18"/>
              </w:rPr>
              <w:t>phone:+ 359 + 0537 / 23466</w:t>
            </w:r>
          </w:p>
          <w:p w:rsidR="00F24BEF" w:rsidRPr="00A069EF" w:rsidRDefault="00F24BEF" w:rsidP="00F24BEF">
            <w:pPr>
              <w:spacing w:after="0" w:line="240" w:lineRule="auto"/>
              <w:ind w:left="-142"/>
              <w:jc w:val="center"/>
              <w:rPr>
                <w:rFonts w:ascii="Calibri" w:eastAsia="Calibri" w:hAnsi="Calibri" w:cs="Times New Roman"/>
                <w:color w:val="000000"/>
                <w:sz w:val="18"/>
              </w:rPr>
            </w:pPr>
            <w:r w:rsidRPr="00A069EF">
              <w:rPr>
                <w:rFonts w:ascii="Calibri" w:eastAsia="Calibri" w:hAnsi="Calibri" w:cs="Times New Roman"/>
                <w:color w:val="000000"/>
                <w:sz w:val="18"/>
              </w:rPr>
              <w:t>Fax::  + 359 + 0537 / 240 10</w:t>
            </w:r>
          </w:p>
          <w:p w:rsidR="00F24BEF" w:rsidRPr="00A069EF" w:rsidRDefault="00F24BEF" w:rsidP="00F24BEF">
            <w:pPr>
              <w:spacing w:after="0" w:line="240" w:lineRule="auto"/>
              <w:ind w:left="-142"/>
              <w:jc w:val="center"/>
              <w:rPr>
                <w:rFonts w:ascii="TimokU" w:eastAsia="Calibri" w:hAnsi="TimokU" w:cs="Times New Roman"/>
                <w:color w:val="000000"/>
                <w:sz w:val="21"/>
              </w:rPr>
            </w:pPr>
            <w:r w:rsidRPr="00A069EF">
              <w:rPr>
                <w:rFonts w:ascii="TimokU" w:eastAsia="Calibri" w:hAnsi="TimokU" w:cs="Times New Roman"/>
                <w:color w:val="000000"/>
                <w:sz w:val="21"/>
              </w:rPr>
              <w:t>http://novipazar.acstre.com</w:t>
            </w:r>
          </w:p>
          <w:p w:rsidR="00F24BEF" w:rsidRPr="00A069EF" w:rsidRDefault="00F24BEF" w:rsidP="00F24BEF">
            <w:pPr>
              <w:spacing w:after="0" w:line="240" w:lineRule="auto"/>
              <w:ind w:left="-142"/>
              <w:jc w:val="center"/>
              <w:rPr>
                <w:rFonts w:ascii="Calibri" w:eastAsia="Calibri" w:hAnsi="Calibri" w:cs="Times New Roman"/>
                <w:color w:val="000000"/>
                <w:lang w:val="pt-BR"/>
              </w:rPr>
            </w:pPr>
            <w:r w:rsidRPr="00A069EF">
              <w:rPr>
                <w:rFonts w:ascii="TimokU" w:eastAsia="Calibri" w:hAnsi="TimokU" w:cs="Times New Roman"/>
                <w:color w:val="000000"/>
                <w:sz w:val="18"/>
                <w:lang w:val="pt-BR"/>
              </w:rPr>
              <w:t xml:space="preserve">E-mail: </w:t>
            </w:r>
            <w:hyperlink r:id="rId23" w:history="1">
              <w:r w:rsidRPr="00A069EF">
                <w:rPr>
                  <w:rFonts w:ascii="TimokU" w:eastAsia="Calibri" w:hAnsi="TimokU" w:cs="Times New Roman"/>
                  <w:color w:val="000000"/>
                  <w:sz w:val="18"/>
                  <w:u w:val="single"/>
                  <w:lang w:val="pt-BR"/>
                </w:rPr>
                <w:t>npazar@icon.bg</w:t>
              </w:r>
            </w:hyperlink>
          </w:p>
        </w:tc>
        <w:tc>
          <w:tcPr>
            <w:tcW w:w="3364" w:type="dxa"/>
            <w:tcBorders>
              <w:top w:val="thinThickSmallGap" w:sz="24" w:space="0" w:color="auto"/>
              <w:bottom w:val="thinThickSmallGap" w:sz="24" w:space="0" w:color="auto"/>
            </w:tcBorders>
          </w:tcPr>
          <w:p w:rsidR="00F24BEF" w:rsidRPr="00A069EF" w:rsidRDefault="00F24BEF" w:rsidP="00F24BEF">
            <w:pPr>
              <w:spacing w:after="0" w:line="240" w:lineRule="auto"/>
              <w:ind w:left="-142"/>
              <w:jc w:val="center"/>
              <w:rPr>
                <w:rFonts w:ascii="TimokU" w:eastAsia="Calibri" w:hAnsi="TimokU" w:cs="Times New Roman"/>
                <w:b/>
                <w:color w:val="000000"/>
                <w:sz w:val="8"/>
                <w:lang w:val="ru-RU"/>
              </w:rPr>
            </w:pPr>
          </w:p>
          <w:p w:rsidR="00F24BEF" w:rsidRPr="00A069EF" w:rsidRDefault="00F24BEF" w:rsidP="00F24BEF">
            <w:pPr>
              <w:spacing w:after="0" w:line="240" w:lineRule="auto"/>
              <w:ind w:left="-142"/>
              <w:jc w:val="center"/>
              <w:rPr>
                <w:rFonts w:ascii="Calibri" w:eastAsia="Calibri" w:hAnsi="Calibri" w:cs="Times New Roman"/>
                <w:color w:val="000000"/>
                <w:sz w:val="18"/>
              </w:rPr>
            </w:pPr>
            <w:r w:rsidRPr="00A069EF">
              <w:rPr>
                <w:rFonts w:ascii="TimokU" w:eastAsia="Calibri" w:hAnsi="TimokU" w:cs="Times New Roman"/>
                <w:b/>
                <w:color w:val="000000"/>
                <w:sz w:val="18"/>
              </w:rPr>
              <w:t>РЕПУБЛИКА БЪЛГАРИЯ</w:t>
            </w:r>
          </w:p>
          <w:p w:rsidR="00F24BEF" w:rsidRPr="00A069EF" w:rsidRDefault="00F24BEF" w:rsidP="00F24BEF">
            <w:pPr>
              <w:spacing w:after="0" w:line="240" w:lineRule="auto"/>
              <w:ind w:left="-142"/>
              <w:jc w:val="center"/>
              <w:rPr>
                <w:rFonts w:ascii="Calibri" w:eastAsia="Calibri" w:hAnsi="Calibri" w:cs="Times New Roman"/>
                <w:color w:val="000000"/>
                <w:sz w:val="18"/>
                <w:lang w:val="ru-RU"/>
              </w:rPr>
            </w:pPr>
            <w:r w:rsidRPr="00A069EF">
              <w:rPr>
                <w:rFonts w:ascii="TimokU" w:eastAsia="Calibri" w:hAnsi="TimokU" w:cs="Times New Roman"/>
                <w:b/>
                <w:color w:val="000000"/>
                <w:sz w:val="18"/>
              </w:rPr>
              <w:t>ОБЩИНА НОВИ ПАЗАР</w:t>
            </w:r>
          </w:p>
          <w:p w:rsidR="00F24BEF" w:rsidRPr="00A069EF" w:rsidRDefault="00F24BEF" w:rsidP="00F24BEF">
            <w:pPr>
              <w:spacing w:after="0" w:line="240" w:lineRule="auto"/>
              <w:ind w:left="-142"/>
              <w:jc w:val="center"/>
              <w:rPr>
                <w:rFonts w:ascii="TimokU" w:eastAsia="Calibri" w:hAnsi="TimokU" w:cs="Times New Roman"/>
                <w:color w:val="000000"/>
                <w:sz w:val="18"/>
              </w:rPr>
            </w:pPr>
            <w:r w:rsidRPr="00A069EF">
              <w:rPr>
                <w:rFonts w:ascii="TimokU" w:eastAsia="Calibri" w:hAnsi="TimokU" w:cs="Times New Roman"/>
                <w:color w:val="000000"/>
                <w:sz w:val="18"/>
                <w:lang w:val="ru-RU"/>
              </w:rPr>
              <w:t>КМЕТ телефон:+359 + 0537 / 23466</w:t>
            </w:r>
          </w:p>
          <w:p w:rsidR="00F24BEF" w:rsidRPr="00A069EF" w:rsidRDefault="00F24BEF" w:rsidP="00F24BEF">
            <w:pPr>
              <w:spacing w:after="0" w:line="240" w:lineRule="auto"/>
              <w:ind w:left="-142"/>
              <w:jc w:val="center"/>
              <w:rPr>
                <w:rFonts w:ascii="TimokU" w:eastAsia="Calibri" w:hAnsi="TimokU" w:cs="Times New Roman"/>
                <w:color w:val="000000"/>
                <w:sz w:val="18"/>
              </w:rPr>
            </w:pPr>
            <w:r w:rsidRPr="00A069EF">
              <w:rPr>
                <w:rFonts w:ascii="Calibri" w:eastAsia="Calibri" w:hAnsi="Calibri" w:cs="Times New Roman"/>
                <w:color w:val="000000"/>
                <w:sz w:val="18"/>
                <w:lang w:val="ru-RU"/>
              </w:rPr>
              <w:t>Факс: +  359 + 0537 / 240 10</w:t>
            </w:r>
          </w:p>
          <w:p w:rsidR="00F24BEF" w:rsidRPr="00A069EF" w:rsidRDefault="00F24BEF" w:rsidP="00F24BEF">
            <w:pPr>
              <w:spacing w:after="0" w:line="240" w:lineRule="auto"/>
              <w:ind w:left="-142"/>
              <w:jc w:val="center"/>
              <w:rPr>
                <w:rFonts w:ascii="TimokU" w:eastAsia="Calibri" w:hAnsi="TimokU" w:cs="Times New Roman"/>
                <w:color w:val="000000"/>
                <w:sz w:val="18"/>
              </w:rPr>
            </w:pPr>
            <w:r w:rsidRPr="00A069EF">
              <w:rPr>
                <w:rFonts w:ascii="TimokU" w:eastAsia="Calibri" w:hAnsi="TimokU" w:cs="Times New Roman"/>
                <w:color w:val="000000"/>
                <w:sz w:val="18"/>
              </w:rPr>
              <w:t>Зам</w:t>
            </w:r>
            <w:r>
              <w:rPr>
                <w:rFonts w:ascii="TimokU" w:eastAsia="Calibri" w:hAnsi="TimokU" w:cs="Times New Roman"/>
                <w:color w:val="000000"/>
                <w:sz w:val="18"/>
              </w:rPr>
              <w:t>.</w:t>
            </w:r>
            <w:r w:rsidRPr="00A069EF">
              <w:rPr>
                <w:rFonts w:ascii="TimokU" w:eastAsia="Calibri" w:hAnsi="TimokU" w:cs="Times New Roman"/>
                <w:color w:val="000000"/>
                <w:sz w:val="18"/>
              </w:rPr>
              <w:t xml:space="preserve"> кмет :</w:t>
            </w:r>
          </w:p>
          <w:p w:rsidR="00F24BEF" w:rsidRPr="00A069EF" w:rsidRDefault="00F24BEF" w:rsidP="00F24BEF">
            <w:pPr>
              <w:spacing w:after="0" w:line="240" w:lineRule="auto"/>
              <w:ind w:left="-142"/>
              <w:jc w:val="center"/>
              <w:rPr>
                <w:rFonts w:ascii="TimokU" w:eastAsia="Calibri" w:hAnsi="TimokU" w:cs="Times New Roman"/>
                <w:color w:val="000000"/>
                <w:sz w:val="18"/>
              </w:rPr>
            </w:pPr>
            <w:r w:rsidRPr="00A069EF">
              <w:rPr>
                <w:rFonts w:ascii="TimokU" w:eastAsia="Calibri" w:hAnsi="TimokU" w:cs="Times New Roman"/>
                <w:color w:val="000000"/>
                <w:sz w:val="18"/>
              </w:rPr>
              <w:t>телефон +359 + 0537 / 222 66</w:t>
            </w:r>
          </w:p>
          <w:p w:rsidR="00F24BEF" w:rsidRPr="00A069EF" w:rsidRDefault="00F24BEF" w:rsidP="00F24BEF">
            <w:pPr>
              <w:spacing w:after="0" w:line="240" w:lineRule="auto"/>
              <w:ind w:left="-142"/>
              <w:jc w:val="center"/>
              <w:rPr>
                <w:rFonts w:ascii="Calibri" w:eastAsia="Calibri" w:hAnsi="Calibri" w:cs="Times New Roman"/>
                <w:color w:val="000000"/>
                <w:lang w:val="pt-BR"/>
              </w:rPr>
            </w:pPr>
            <w:r w:rsidRPr="00A069EF">
              <w:rPr>
                <w:rFonts w:ascii="TimokU" w:eastAsia="Calibri" w:hAnsi="TimokU" w:cs="Times New Roman"/>
                <w:color w:val="000000"/>
                <w:sz w:val="18"/>
              </w:rPr>
              <w:t>+359 + 0537 / 222 45, 224 64</w:t>
            </w:r>
          </w:p>
        </w:tc>
        <w:tc>
          <w:tcPr>
            <w:tcW w:w="1714" w:type="dxa"/>
            <w:tcBorders>
              <w:top w:val="thinThickSmallGap" w:sz="24" w:space="0" w:color="auto"/>
              <w:bottom w:val="thinThickSmallGap" w:sz="24" w:space="0" w:color="auto"/>
            </w:tcBorders>
          </w:tcPr>
          <w:p w:rsidR="00F24BEF" w:rsidRPr="00A069EF" w:rsidRDefault="00F24BEF" w:rsidP="00F24BEF">
            <w:pPr>
              <w:spacing w:after="0" w:line="240" w:lineRule="auto"/>
              <w:ind w:left="-142"/>
              <w:jc w:val="center"/>
              <w:rPr>
                <w:rFonts w:ascii="Courier" w:eastAsia="Calibri" w:hAnsi="Courier" w:cs="Times New Roman"/>
                <w:sz w:val="12"/>
              </w:rPr>
            </w:pPr>
          </w:p>
          <w:p w:rsidR="00F24BEF" w:rsidRPr="00A069EF" w:rsidRDefault="00F24BEF" w:rsidP="00F24BEF">
            <w:pPr>
              <w:spacing w:after="0" w:line="240" w:lineRule="auto"/>
              <w:ind w:left="-142"/>
              <w:jc w:val="center"/>
              <w:rPr>
                <w:rFonts w:ascii="Courier" w:eastAsia="Calibri" w:hAnsi="Courier" w:cs="Times New Roman"/>
                <w:sz w:val="28"/>
              </w:rPr>
            </w:pPr>
            <w:r w:rsidRPr="00A069EF">
              <w:rPr>
                <w:rFonts w:ascii="Courier" w:eastAsia="Calibri" w:hAnsi="Courier" w:cs="Times New Roman"/>
                <w:noProof/>
                <w:sz w:val="28"/>
                <w:lang w:eastAsia="bg-BG"/>
              </w:rPr>
              <w:drawing>
                <wp:inline distT="0" distB="0" distL="0" distR="0">
                  <wp:extent cx="645160" cy="774065"/>
                  <wp:effectExtent l="0" t="0" r="2540" b="6985"/>
                  <wp:docPr id="34" name="Picture 10"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F24BEF" w:rsidRPr="00A069EF" w:rsidTr="00F24BEF">
        <w:trPr>
          <w:trHeight w:val="356"/>
        </w:trPr>
        <w:tc>
          <w:tcPr>
            <w:tcW w:w="9648" w:type="dxa"/>
            <w:gridSpan w:val="4"/>
            <w:tcBorders>
              <w:top w:val="thinThickSmallGap" w:sz="24" w:space="0" w:color="auto"/>
              <w:bottom w:val="thinThickSmallGap" w:sz="24" w:space="0" w:color="auto"/>
            </w:tcBorders>
          </w:tcPr>
          <w:p w:rsidR="00F24BEF" w:rsidRPr="00A069EF" w:rsidRDefault="00F24BEF" w:rsidP="00F24BEF">
            <w:pPr>
              <w:spacing w:after="0"/>
              <w:ind w:left="-142"/>
              <w:jc w:val="center"/>
              <w:rPr>
                <w:rFonts w:ascii="Courier" w:eastAsia="Calibri" w:hAnsi="Courier" w:cs="Times New Roman"/>
                <w:lang w:val="ru-RU"/>
              </w:rPr>
            </w:pPr>
            <w:r w:rsidRPr="00A069EF">
              <w:rPr>
                <w:rFonts w:ascii="Calibri" w:eastAsia="Calibri" w:hAnsi="Calibri" w:cs="Times New Roman"/>
                <w:b/>
                <w:color w:val="800000"/>
              </w:rPr>
              <w:t>Община Нови пазар е сертифицирана по ISO</w:t>
            </w:r>
            <w:r w:rsidRPr="00A069EF">
              <w:rPr>
                <w:rFonts w:ascii="Calibri" w:eastAsia="Calibri" w:hAnsi="Calibri" w:cs="Times New Roman"/>
                <w:b/>
                <w:color w:val="800000"/>
                <w:lang w:val="ru-RU"/>
              </w:rPr>
              <w:t xml:space="preserve"> 9001:2008</w:t>
            </w:r>
          </w:p>
        </w:tc>
      </w:tr>
    </w:tbl>
    <w:p w:rsidR="00907CB6" w:rsidRPr="003F2B1F" w:rsidRDefault="00A83EC6" w:rsidP="00F24BEF">
      <w:pPr>
        <w:spacing w:after="0" w:line="240" w:lineRule="auto"/>
        <w:ind w:right="-426"/>
        <w:jc w:val="right"/>
        <w:rPr>
          <w:rFonts w:ascii="Times New Roman" w:hAnsi="Times New Roman" w:cs="Times New Roman"/>
          <w:b/>
          <w:i/>
          <w:sz w:val="24"/>
          <w:szCs w:val="24"/>
          <w:lang w:eastAsia="bg-BG"/>
        </w:rPr>
      </w:pPr>
      <w:r>
        <w:rPr>
          <w:rFonts w:ascii="Times New Roman" w:hAnsi="Times New Roman" w:cs="Times New Roman"/>
          <w:b/>
          <w:i/>
          <w:sz w:val="24"/>
          <w:szCs w:val="24"/>
          <w:lang w:eastAsia="bg-BG"/>
        </w:rPr>
        <w:t>П</w:t>
      </w:r>
      <w:r w:rsidR="00907CB6" w:rsidRPr="003F2B1F">
        <w:rPr>
          <w:rFonts w:ascii="Times New Roman" w:hAnsi="Times New Roman" w:cs="Times New Roman"/>
          <w:b/>
          <w:i/>
          <w:sz w:val="24"/>
          <w:szCs w:val="24"/>
          <w:lang w:eastAsia="bg-BG"/>
        </w:rPr>
        <w:t xml:space="preserve">риложение № </w:t>
      </w:r>
      <w:r w:rsidR="00F07E7D" w:rsidRPr="003F2B1F">
        <w:rPr>
          <w:rFonts w:ascii="Times New Roman" w:hAnsi="Times New Roman" w:cs="Times New Roman"/>
          <w:b/>
          <w:i/>
          <w:sz w:val="24"/>
          <w:szCs w:val="24"/>
          <w:lang w:eastAsia="bg-BG"/>
        </w:rPr>
        <w:t>6</w:t>
      </w:r>
      <w:r w:rsidR="00907CB6" w:rsidRPr="003F2B1F">
        <w:rPr>
          <w:rFonts w:ascii="Times New Roman" w:hAnsi="Times New Roman" w:cs="Times New Roman"/>
          <w:b/>
          <w:i/>
          <w:sz w:val="24"/>
          <w:szCs w:val="24"/>
          <w:lang w:eastAsia="bg-BG"/>
        </w:rPr>
        <w:t>.1</w:t>
      </w:r>
      <w:r w:rsidR="00F07E7D" w:rsidRPr="003F2B1F">
        <w:rPr>
          <w:rFonts w:ascii="Times New Roman" w:hAnsi="Times New Roman" w:cs="Times New Roman"/>
          <w:b/>
          <w:i/>
          <w:sz w:val="24"/>
          <w:szCs w:val="24"/>
          <w:lang w:eastAsia="bg-BG"/>
        </w:rPr>
        <w:t>.</w:t>
      </w:r>
    </w:p>
    <w:p w:rsidR="00907CB6" w:rsidRPr="003F2B1F" w:rsidRDefault="00907CB6" w:rsidP="00F24BEF">
      <w:pPr>
        <w:spacing w:after="0" w:line="240" w:lineRule="auto"/>
        <w:ind w:right="-426"/>
        <w:jc w:val="right"/>
        <w:rPr>
          <w:rFonts w:ascii="Times New Roman" w:hAnsi="Times New Roman" w:cs="Times New Roman"/>
          <w:b/>
          <w:bCs/>
          <w:i/>
          <w:sz w:val="24"/>
          <w:szCs w:val="24"/>
          <w:lang w:eastAsia="bg-BG"/>
        </w:rPr>
      </w:pPr>
      <w:r w:rsidRPr="003F2B1F">
        <w:rPr>
          <w:rFonts w:ascii="Times New Roman" w:hAnsi="Times New Roman" w:cs="Times New Roman"/>
          <w:b/>
          <w:i/>
          <w:sz w:val="24"/>
          <w:szCs w:val="24"/>
          <w:lang w:eastAsia="bg-BG"/>
        </w:rPr>
        <w:t>Към договор за услуга №………..</w:t>
      </w:r>
    </w:p>
    <w:p w:rsidR="00907CB6" w:rsidRPr="003F2B1F" w:rsidRDefault="00907CB6" w:rsidP="00907CB6">
      <w:pPr>
        <w:jc w:val="both"/>
        <w:rPr>
          <w:rFonts w:ascii="Times New Roman" w:hAnsi="Times New Roman" w:cs="Times New Roman"/>
          <w:bCs/>
          <w:sz w:val="24"/>
          <w:szCs w:val="24"/>
          <w:lang w:eastAsia="bg-BG"/>
        </w:rPr>
      </w:pPr>
    </w:p>
    <w:p w:rsidR="00907CB6" w:rsidRPr="003F2B1F" w:rsidRDefault="00907CB6" w:rsidP="00907CB6">
      <w:pPr>
        <w:jc w:val="both"/>
        <w:rPr>
          <w:rFonts w:ascii="Times New Roman" w:hAnsi="Times New Roman" w:cs="Times New Roman"/>
          <w:bCs/>
          <w:sz w:val="24"/>
          <w:szCs w:val="24"/>
          <w:lang w:eastAsia="bg-BG"/>
        </w:rPr>
      </w:pPr>
      <w:r w:rsidRPr="003F2B1F">
        <w:rPr>
          <w:rFonts w:ascii="Times New Roman" w:hAnsi="Times New Roman" w:cs="Times New Roman"/>
          <w:bCs/>
          <w:sz w:val="24"/>
          <w:szCs w:val="24"/>
          <w:lang w:eastAsia="bg-BG"/>
        </w:rPr>
        <w:t>ДО</w:t>
      </w:r>
    </w:p>
    <w:p w:rsidR="00907CB6" w:rsidRPr="003F2B1F" w:rsidRDefault="00907CB6" w:rsidP="00907CB6">
      <w:pPr>
        <w:tabs>
          <w:tab w:val="left" w:pos="709"/>
        </w:tabs>
        <w:jc w:val="both"/>
        <w:rPr>
          <w:rFonts w:ascii="Times New Roman" w:hAnsi="Times New Roman" w:cs="Times New Roman"/>
          <w:b/>
          <w:sz w:val="24"/>
          <w:szCs w:val="24"/>
        </w:rPr>
      </w:pPr>
      <w:r w:rsidRPr="003F2B1F">
        <w:rPr>
          <w:rFonts w:ascii="Times New Roman" w:hAnsi="Times New Roman" w:cs="Times New Roman"/>
          <w:b/>
          <w:sz w:val="24"/>
          <w:szCs w:val="24"/>
        </w:rPr>
        <w:t xml:space="preserve">„……………………………, </w:t>
      </w:r>
      <w:r w:rsidRPr="003F2B1F">
        <w:rPr>
          <w:rFonts w:ascii="Times New Roman" w:hAnsi="Times New Roman" w:cs="Times New Roman"/>
          <w:sz w:val="24"/>
          <w:szCs w:val="24"/>
        </w:rPr>
        <w:t>ЕИК …………………, със седалище и адрес на управление, представлявано от ………………………….</w:t>
      </w:r>
      <w:r w:rsidRPr="003F2B1F">
        <w:rPr>
          <w:rFonts w:ascii="Times New Roman" w:hAnsi="Times New Roman" w:cs="Times New Roman"/>
          <w:b/>
          <w:sz w:val="24"/>
          <w:szCs w:val="24"/>
        </w:rPr>
        <w:t>,</w:t>
      </w:r>
      <w:r w:rsidR="00F24BEF">
        <w:rPr>
          <w:rFonts w:ascii="Times New Roman" w:hAnsi="Times New Roman" w:cs="Times New Roman"/>
          <w:b/>
          <w:sz w:val="24"/>
          <w:szCs w:val="24"/>
        </w:rPr>
        <w:t xml:space="preserve"> </w:t>
      </w:r>
      <w:r w:rsidRPr="003F2B1F">
        <w:rPr>
          <w:rFonts w:ascii="Times New Roman" w:hAnsi="Times New Roman" w:cs="Times New Roman"/>
          <w:sz w:val="24"/>
          <w:szCs w:val="24"/>
        </w:rPr>
        <w:t xml:space="preserve">наричано по-долу за краткост – </w:t>
      </w:r>
      <w:r w:rsidRPr="003F2B1F">
        <w:rPr>
          <w:rFonts w:ascii="Times New Roman" w:hAnsi="Times New Roman" w:cs="Times New Roman"/>
          <w:b/>
          <w:sz w:val="24"/>
          <w:szCs w:val="24"/>
        </w:rPr>
        <w:t xml:space="preserve">ИЗПЪЛНИТЕЛ, </w:t>
      </w:r>
    </w:p>
    <w:p w:rsidR="00B730A4" w:rsidRDefault="00B730A4" w:rsidP="00907CB6">
      <w:pPr>
        <w:jc w:val="center"/>
        <w:rPr>
          <w:rFonts w:ascii="Times New Roman" w:hAnsi="Times New Roman" w:cs="Times New Roman"/>
          <w:b/>
          <w:bCs/>
          <w:sz w:val="24"/>
          <w:szCs w:val="24"/>
          <w:u w:val="single"/>
          <w:lang w:eastAsia="bg-BG"/>
        </w:rPr>
      </w:pPr>
    </w:p>
    <w:p w:rsidR="00907CB6" w:rsidRPr="003F2B1F" w:rsidRDefault="00907CB6" w:rsidP="00F24BEF">
      <w:pPr>
        <w:spacing w:after="0" w:line="240" w:lineRule="auto"/>
        <w:jc w:val="center"/>
        <w:rPr>
          <w:rFonts w:ascii="Times New Roman" w:hAnsi="Times New Roman" w:cs="Times New Roman"/>
          <w:b/>
          <w:bCs/>
          <w:sz w:val="24"/>
          <w:szCs w:val="24"/>
          <w:u w:val="single"/>
          <w:lang w:eastAsia="bg-BG"/>
        </w:rPr>
      </w:pPr>
      <w:r w:rsidRPr="003F2B1F">
        <w:rPr>
          <w:rFonts w:ascii="Times New Roman" w:hAnsi="Times New Roman" w:cs="Times New Roman"/>
          <w:b/>
          <w:bCs/>
          <w:sz w:val="24"/>
          <w:szCs w:val="24"/>
          <w:u w:val="single"/>
          <w:lang w:eastAsia="bg-BG"/>
        </w:rPr>
        <w:t>Възлагателно писмо</w:t>
      </w:r>
    </w:p>
    <w:p w:rsidR="00907CB6" w:rsidRPr="003F2B1F" w:rsidRDefault="00907CB6" w:rsidP="00F24BEF">
      <w:pPr>
        <w:spacing w:after="0" w:line="240" w:lineRule="auto"/>
        <w:jc w:val="center"/>
        <w:rPr>
          <w:rFonts w:ascii="Times New Roman" w:hAnsi="Times New Roman" w:cs="Times New Roman"/>
          <w:b/>
          <w:bCs/>
          <w:sz w:val="24"/>
          <w:szCs w:val="24"/>
          <w:u w:val="single"/>
          <w:lang w:eastAsia="bg-BG"/>
        </w:rPr>
      </w:pPr>
      <w:r w:rsidRPr="003F2B1F">
        <w:rPr>
          <w:rFonts w:ascii="Times New Roman" w:hAnsi="Times New Roman" w:cs="Times New Roman"/>
          <w:b/>
          <w:bCs/>
          <w:sz w:val="24"/>
          <w:szCs w:val="24"/>
          <w:u w:val="single"/>
          <w:lang w:eastAsia="bg-BG"/>
        </w:rPr>
        <w:t xml:space="preserve"> за стартиране изпълнението на дейностите по сграда/СС:</w:t>
      </w:r>
    </w:p>
    <w:p w:rsidR="00907CB6" w:rsidRPr="00CF76E6" w:rsidRDefault="00907CB6" w:rsidP="00907CB6">
      <w:pPr>
        <w:autoSpaceDE w:val="0"/>
        <w:autoSpaceDN w:val="0"/>
        <w:adjustRightInd w:val="0"/>
        <w:ind w:firstLine="708"/>
        <w:jc w:val="both"/>
        <w:rPr>
          <w:rFonts w:ascii="Times New Roman" w:eastAsia="Times New Roman" w:hAnsi="Times New Roman" w:cs="Times New Roman"/>
          <w:sz w:val="24"/>
          <w:szCs w:val="24"/>
        </w:rPr>
      </w:pPr>
      <w:r w:rsidRPr="00CF76E6">
        <w:rPr>
          <w:rFonts w:ascii="Times New Roman" w:eastAsia="Times New Roman" w:hAnsi="Times New Roman" w:cs="Times New Roman"/>
          <w:sz w:val="24"/>
          <w:szCs w:val="24"/>
        </w:rPr>
        <w:t>1. ……………..</w:t>
      </w:r>
    </w:p>
    <w:p w:rsidR="00F24BEF" w:rsidRDefault="00F24BEF" w:rsidP="00907CB6">
      <w:pPr>
        <w:ind w:firstLine="720"/>
        <w:jc w:val="both"/>
        <w:rPr>
          <w:rFonts w:ascii="Times New Roman" w:hAnsi="Times New Roman" w:cs="Times New Roman"/>
          <w:b/>
          <w:sz w:val="24"/>
          <w:szCs w:val="24"/>
          <w:lang w:val="ru-RU"/>
        </w:rPr>
      </w:pPr>
    </w:p>
    <w:p w:rsidR="00907CB6" w:rsidRPr="00CF76E6" w:rsidRDefault="00907CB6" w:rsidP="00907CB6">
      <w:pPr>
        <w:ind w:firstLine="720"/>
        <w:jc w:val="both"/>
        <w:rPr>
          <w:rFonts w:ascii="Times New Roman" w:hAnsi="Times New Roman" w:cs="Times New Roman"/>
          <w:bCs/>
          <w:sz w:val="24"/>
          <w:szCs w:val="24"/>
          <w:lang w:eastAsia="bg-BG"/>
        </w:rPr>
      </w:pPr>
      <w:r w:rsidRPr="00CF76E6">
        <w:rPr>
          <w:rFonts w:ascii="Times New Roman" w:hAnsi="Times New Roman" w:cs="Times New Roman"/>
          <w:b/>
          <w:sz w:val="24"/>
          <w:szCs w:val="24"/>
          <w:lang w:val="ru-RU"/>
        </w:rPr>
        <w:t>Община</w:t>
      </w:r>
      <w:r w:rsidRPr="00CF76E6">
        <w:rPr>
          <w:rFonts w:ascii="Times New Roman" w:hAnsi="Times New Roman" w:cs="Times New Roman"/>
          <w:b/>
          <w:sz w:val="24"/>
          <w:szCs w:val="24"/>
        </w:rPr>
        <w:t>…………,</w:t>
      </w:r>
      <w:r w:rsidRPr="00CF76E6">
        <w:rPr>
          <w:rFonts w:ascii="Times New Roman" w:hAnsi="Times New Roman" w:cs="Times New Roman"/>
          <w:sz w:val="24"/>
          <w:szCs w:val="24"/>
          <w:lang w:val="ru-RU"/>
        </w:rPr>
        <w:t xml:space="preserve"> БУЛСТАТ</w:t>
      </w:r>
      <w:r w:rsidRPr="00CF76E6">
        <w:rPr>
          <w:rFonts w:ascii="Times New Roman" w:hAnsi="Times New Roman" w:cs="Times New Roman"/>
          <w:sz w:val="24"/>
          <w:szCs w:val="24"/>
        </w:rPr>
        <w:t xml:space="preserve"> …………</w:t>
      </w:r>
      <w:r w:rsidRPr="00CF76E6">
        <w:rPr>
          <w:rFonts w:ascii="Times New Roman" w:hAnsi="Times New Roman" w:cs="Times New Roman"/>
          <w:sz w:val="24"/>
          <w:szCs w:val="24"/>
          <w:lang w:val="ru-RU"/>
        </w:rPr>
        <w:t>, със седалище и адрес на управление: ……….., представлявана от …………</w:t>
      </w:r>
      <w:r w:rsidRPr="00CF76E6">
        <w:rPr>
          <w:rFonts w:ascii="Times New Roman" w:hAnsi="Times New Roman" w:cs="Times New Roman"/>
          <w:sz w:val="24"/>
          <w:szCs w:val="24"/>
        </w:rPr>
        <w:t xml:space="preserve">, наричана по-долу за краткост </w:t>
      </w:r>
      <w:r w:rsidRPr="00CF76E6">
        <w:rPr>
          <w:rFonts w:ascii="Times New Roman" w:hAnsi="Times New Roman" w:cs="Times New Roman"/>
          <w:b/>
          <w:sz w:val="24"/>
          <w:szCs w:val="24"/>
        </w:rPr>
        <w:t xml:space="preserve">ВЪЗЛОЖИТЕЛ, </w:t>
      </w:r>
      <w:r w:rsidRPr="00CF76E6">
        <w:rPr>
          <w:rFonts w:ascii="Times New Roman" w:hAnsi="Times New Roman" w:cs="Times New Roman"/>
          <w:bCs/>
          <w:sz w:val="24"/>
          <w:szCs w:val="24"/>
          <w:lang w:eastAsia="bg-BG"/>
        </w:rPr>
        <w:t>на основание чл.4, ал.4 от Раздел І</w:t>
      </w:r>
      <w:r w:rsidRPr="00CF76E6">
        <w:rPr>
          <w:rFonts w:ascii="Times New Roman" w:hAnsi="Times New Roman" w:cs="Times New Roman"/>
          <w:bCs/>
          <w:sz w:val="24"/>
          <w:szCs w:val="24"/>
          <w:lang w:val="en-US" w:eastAsia="bg-BG"/>
        </w:rPr>
        <w:t>V</w:t>
      </w:r>
      <w:r w:rsidRPr="00CF76E6">
        <w:rPr>
          <w:rFonts w:ascii="Times New Roman" w:hAnsi="Times New Roman" w:cs="Times New Roman"/>
          <w:bCs/>
          <w:sz w:val="24"/>
          <w:szCs w:val="24"/>
          <w:lang w:eastAsia="bg-BG"/>
        </w:rPr>
        <w:t xml:space="preserve"> на договор № ………………………., Ви указвам в срок от </w:t>
      </w:r>
      <w:r w:rsidRPr="00CF76E6">
        <w:rPr>
          <w:rFonts w:ascii="Times New Roman" w:hAnsi="Times New Roman" w:cs="Times New Roman"/>
          <w:b/>
          <w:bCs/>
          <w:i/>
          <w:sz w:val="24"/>
          <w:szCs w:val="24"/>
          <w:lang w:eastAsia="bg-BG"/>
        </w:rPr>
        <w:t>………..(попълва се съгласно техническото предложение на участника)</w:t>
      </w:r>
      <w:r w:rsidRPr="00CF76E6">
        <w:rPr>
          <w:rFonts w:ascii="Times New Roman" w:hAnsi="Times New Roman" w:cs="Times New Roman"/>
          <w:bCs/>
          <w:sz w:val="24"/>
          <w:szCs w:val="24"/>
          <w:lang w:eastAsia="bg-BG"/>
        </w:rPr>
        <w:t xml:space="preserve"> календарни дни считано от датата на получаване на настоящето писмо да извършите услугата предмет на договора, като изготвите и предадете необходимите документи в обхват и съдържание  съгласно раздел VІІ от договора  за следната сграда:</w:t>
      </w:r>
    </w:p>
    <w:p w:rsidR="00907CB6" w:rsidRPr="00CF76E6" w:rsidRDefault="00907CB6" w:rsidP="00907CB6">
      <w:pPr>
        <w:widowControl w:val="0"/>
        <w:numPr>
          <w:ilvl w:val="0"/>
          <w:numId w:val="15"/>
        </w:numPr>
        <w:suppressAutoHyphens/>
        <w:autoSpaceDE w:val="0"/>
        <w:autoSpaceDN w:val="0"/>
        <w:adjustRightInd w:val="0"/>
        <w:spacing w:after="0" w:line="240" w:lineRule="auto"/>
        <w:jc w:val="both"/>
        <w:rPr>
          <w:rFonts w:ascii="Times New Roman" w:hAnsi="Times New Roman" w:cs="Times New Roman"/>
          <w:bCs/>
          <w:sz w:val="24"/>
          <w:szCs w:val="24"/>
          <w:lang w:eastAsia="bg-BG"/>
        </w:rPr>
      </w:pPr>
      <w:r w:rsidRPr="00CF76E6">
        <w:rPr>
          <w:rFonts w:ascii="Times New Roman" w:hAnsi="Times New Roman" w:cs="Times New Roman"/>
          <w:bCs/>
          <w:sz w:val="24"/>
          <w:szCs w:val="24"/>
          <w:lang w:eastAsia="bg-BG"/>
        </w:rPr>
        <w:t>бл. №, …………, ж.к. …………………………………………, бр. входове, апартаменти ………………………………..РЗП, идентификатор…………………………………/ описва се подробно сградата/ . За извършване на дейностите по НПЕЕМЖС по тази сграда има сключен договор №………………… между СС и Община………….;</w:t>
      </w:r>
    </w:p>
    <w:p w:rsidR="00907CB6" w:rsidRPr="00CF76E6" w:rsidRDefault="00907CB6" w:rsidP="00907CB6">
      <w:pPr>
        <w:widowControl w:val="0"/>
        <w:numPr>
          <w:ilvl w:val="0"/>
          <w:numId w:val="15"/>
        </w:numPr>
        <w:suppressAutoHyphens/>
        <w:autoSpaceDE w:val="0"/>
        <w:autoSpaceDN w:val="0"/>
        <w:adjustRightInd w:val="0"/>
        <w:spacing w:after="0" w:line="240" w:lineRule="auto"/>
        <w:jc w:val="both"/>
        <w:rPr>
          <w:rFonts w:ascii="Times New Roman" w:hAnsi="Times New Roman" w:cs="Times New Roman"/>
          <w:bCs/>
          <w:sz w:val="24"/>
          <w:szCs w:val="24"/>
          <w:lang w:eastAsia="bg-BG"/>
        </w:rPr>
      </w:pPr>
      <w:r w:rsidRPr="00CF76E6">
        <w:rPr>
          <w:rFonts w:ascii="Times New Roman" w:hAnsi="Times New Roman" w:cs="Times New Roman"/>
          <w:bCs/>
          <w:sz w:val="24"/>
          <w:szCs w:val="24"/>
          <w:lang w:eastAsia="bg-BG"/>
        </w:rPr>
        <w:t>……………;</w:t>
      </w:r>
    </w:p>
    <w:p w:rsidR="00907CB6" w:rsidRPr="00CF76E6" w:rsidRDefault="00907CB6" w:rsidP="00907CB6">
      <w:pPr>
        <w:widowControl w:val="0"/>
        <w:numPr>
          <w:ilvl w:val="0"/>
          <w:numId w:val="15"/>
        </w:numPr>
        <w:suppressAutoHyphens/>
        <w:autoSpaceDE w:val="0"/>
        <w:autoSpaceDN w:val="0"/>
        <w:adjustRightInd w:val="0"/>
        <w:spacing w:after="0" w:line="240" w:lineRule="auto"/>
        <w:jc w:val="both"/>
        <w:rPr>
          <w:rFonts w:ascii="Times New Roman" w:hAnsi="Times New Roman" w:cs="Times New Roman"/>
          <w:bCs/>
          <w:sz w:val="24"/>
          <w:szCs w:val="24"/>
          <w:lang w:eastAsia="bg-BG"/>
        </w:rPr>
      </w:pPr>
      <w:r w:rsidRPr="00CF76E6">
        <w:rPr>
          <w:rFonts w:ascii="Times New Roman" w:hAnsi="Times New Roman" w:cs="Times New Roman"/>
          <w:bCs/>
          <w:sz w:val="24"/>
          <w:szCs w:val="24"/>
          <w:lang w:eastAsia="bg-BG"/>
        </w:rPr>
        <w:t>……………;</w:t>
      </w:r>
    </w:p>
    <w:p w:rsidR="00907CB6" w:rsidRPr="00CF76E6" w:rsidRDefault="00907CB6" w:rsidP="00907CB6">
      <w:pPr>
        <w:widowControl w:val="0"/>
        <w:numPr>
          <w:ilvl w:val="0"/>
          <w:numId w:val="15"/>
        </w:numPr>
        <w:suppressAutoHyphens/>
        <w:autoSpaceDE w:val="0"/>
        <w:autoSpaceDN w:val="0"/>
        <w:adjustRightInd w:val="0"/>
        <w:spacing w:after="0" w:line="240" w:lineRule="auto"/>
        <w:jc w:val="both"/>
        <w:rPr>
          <w:rFonts w:ascii="Times New Roman" w:hAnsi="Times New Roman" w:cs="Times New Roman"/>
          <w:bCs/>
          <w:sz w:val="24"/>
          <w:szCs w:val="24"/>
          <w:lang w:eastAsia="bg-BG"/>
        </w:rPr>
      </w:pPr>
      <w:r w:rsidRPr="00CF76E6">
        <w:rPr>
          <w:rFonts w:ascii="Times New Roman" w:hAnsi="Times New Roman" w:cs="Times New Roman"/>
          <w:bCs/>
          <w:sz w:val="24"/>
          <w:szCs w:val="24"/>
          <w:lang w:eastAsia="bg-BG"/>
        </w:rPr>
        <w:t>……………</w:t>
      </w:r>
    </w:p>
    <w:p w:rsidR="00907CB6" w:rsidRPr="00CF76E6" w:rsidRDefault="00907CB6" w:rsidP="00907CB6">
      <w:pPr>
        <w:widowControl w:val="0"/>
        <w:autoSpaceDE w:val="0"/>
        <w:autoSpaceDN w:val="0"/>
        <w:adjustRightInd w:val="0"/>
        <w:jc w:val="both"/>
        <w:rPr>
          <w:rFonts w:ascii="Times New Roman" w:hAnsi="Times New Roman" w:cs="Times New Roman"/>
          <w:bCs/>
          <w:sz w:val="24"/>
          <w:szCs w:val="24"/>
          <w:lang w:eastAsia="bg-BG"/>
        </w:rPr>
      </w:pPr>
    </w:p>
    <w:p w:rsidR="00907CB6" w:rsidRPr="00CF76E6" w:rsidRDefault="00907CB6" w:rsidP="00907CB6">
      <w:pPr>
        <w:widowControl w:val="0"/>
        <w:autoSpaceDE w:val="0"/>
        <w:autoSpaceDN w:val="0"/>
        <w:adjustRightInd w:val="0"/>
        <w:jc w:val="both"/>
        <w:rPr>
          <w:rFonts w:ascii="Times New Roman" w:hAnsi="Times New Roman" w:cs="Times New Roman"/>
          <w:bCs/>
          <w:i/>
          <w:sz w:val="24"/>
          <w:szCs w:val="24"/>
          <w:lang w:eastAsia="bg-BG"/>
        </w:rPr>
      </w:pPr>
      <w:r w:rsidRPr="00CF76E6">
        <w:rPr>
          <w:rFonts w:ascii="Times New Roman" w:hAnsi="Times New Roman" w:cs="Times New Roman"/>
          <w:bCs/>
          <w:sz w:val="24"/>
          <w:szCs w:val="24"/>
          <w:lang w:eastAsia="bg-BG"/>
        </w:rPr>
        <w:tab/>
        <w:t>(</w:t>
      </w:r>
      <w:r w:rsidRPr="00CF76E6">
        <w:rPr>
          <w:rFonts w:ascii="Times New Roman" w:hAnsi="Times New Roman" w:cs="Times New Roman"/>
          <w:bCs/>
          <w:i/>
          <w:sz w:val="24"/>
          <w:szCs w:val="24"/>
          <w:lang w:eastAsia="bg-BG"/>
        </w:rPr>
        <w:t>Описват се всички сгради, предмет на обществената поръчка.)</w:t>
      </w:r>
    </w:p>
    <w:p w:rsidR="00907CB6" w:rsidRPr="00CF76E6" w:rsidRDefault="00907CB6" w:rsidP="00907CB6">
      <w:pPr>
        <w:widowControl w:val="0"/>
        <w:tabs>
          <w:tab w:val="left" w:pos="1133"/>
        </w:tabs>
        <w:autoSpaceDE w:val="0"/>
        <w:autoSpaceDN w:val="0"/>
        <w:adjustRightInd w:val="0"/>
        <w:spacing w:before="134" w:line="274" w:lineRule="exact"/>
        <w:jc w:val="both"/>
        <w:rPr>
          <w:rFonts w:ascii="Times New Roman" w:hAnsi="Times New Roman" w:cs="Times New Roman"/>
          <w:bCs/>
          <w:sz w:val="24"/>
          <w:szCs w:val="24"/>
          <w:lang w:eastAsia="bg-BG"/>
        </w:rPr>
      </w:pPr>
      <w:r w:rsidRPr="00CF76E6">
        <w:rPr>
          <w:rFonts w:ascii="Times New Roman" w:hAnsi="Times New Roman" w:cs="Times New Roman"/>
          <w:bCs/>
          <w:sz w:val="24"/>
          <w:szCs w:val="24"/>
          <w:lang w:eastAsia="bg-BG"/>
        </w:rPr>
        <w:t xml:space="preserve">Съгласно договорената в раздел ІІ на Договор № ………………………. и ценова оферта на изпълнителя, неразделна част от Договор № ………….. цена на общата стойност на услугата, </w:t>
      </w:r>
      <w:r w:rsidRPr="00CF76E6">
        <w:rPr>
          <w:rFonts w:ascii="Times New Roman" w:hAnsi="Times New Roman" w:cs="Times New Roman"/>
          <w:b/>
          <w:bCs/>
          <w:sz w:val="24"/>
          <w:szCs w:val="24"/>
          <w:u w:val="single"/>
          <w:lang w:eastAsia="bg-BG"/>
        </w:rPr>
        <w:t>за конкретна сграда,</w:t>
      </w:r>
      <w:r w:rsidRPr="00CF76E6">
        <w:rPr>
          <w:rFonts w:ascii="Times New Roman" w:hAnsi="Times New Roman" w:cs="Times New Roman"/>
          <w:bCs/>
          <w:sz w:val="24"/>
          <w:szCs w:val="24"/>
          <w:lang w:eastAsia="bg-BG"/>
        </w:rPr>
        <w:t xml:space="preserve"> посочена в настоящото възлагателно писмо, предмет на договора е в размер на:</w:t>
      </w:r>
    </w:p>
    <w:p w:rsidR="00907CB6" w:rsidRPr="00CF76E6" w:rsidRDefault="00907CB6" w:rsidP="00907CB6">
      <w:pPr>
        <w:widowControl w:val="0"/>
        <w:numPr>
          <w:ilvl w:val="0"/>
          <w:numId w:val="16"/>
        </w:numPr>
        <w:tabs>
          <w:tab w:val="left" w:pos="1133"/>
        </w:tabs>
        <w:suppressAutoHyphens/>
        <w:autoSpaceDE w:val="0"/>
        <w:autoSpaceDN w:val="0"/>
        <w:adjustRightInd w:val="0"/>
        <w:spacing w:before="134" w:after="0" w:line="274" w:lineRule="exact"/>
        <w:jc w:val="both"/>
        <w:rPr>
          <w:rFonts w:ascii="Times New Roman" w:hAnsi="Times New Roman" w:cs="Times New Roman"/>
          <w:sz w:val="24"/>
          <w:szCs w:val="24"/>
          <w:lang w:eastAsia="bg-BG"/>
        </w:rPr>
      </w:pPr>
      <w:r w:rsidRPr="00CF76E6">
        <w:rPr>
          <w:rFonts w:ascii="Times New Roman" w:hAnsi="Times New Roman" w:cs="Times New Roman"/>
          <w:bCs/>
          <w:sz w:val="24"/>
          <w:szCs w:val="24"/>
          <w:lang w:eastAsia="bg-BG"/>
        </w:rPr>
        <w:t>„……………”- …………………………… /……..словом/, без вкл.</w:t>
      </w:r>
      <w:r w:rsidR="00851905">
        <w:rPr>
          <w:rFonts w:ascii="Times New Roman" w:hAnsi="Times New Roman" w:cs="Times New Roman"/>
          <w:bCs/>
          <w:sz w:val="24"/>
          <w:szCs w:val="24"/>
          <w:lang w:eastAsia="bg-BG"/>
        </w:rPr>
        <w:t xml:space="preserve"> </w:t>
      </w:r>
      <w:r w:rsidRPr="00CF76E6">
        <w:rPr>
          <w:rFonts w:ascii="Times New Roman" w:hAnsi="Times New Roman" w:cs="Times New Roman"/>
          <w:bCs/>
          <w:sz w:val="24"/>
          <w:szCs w:val="24"/>
          <w:lang w:eastAsia="bg-BG"/>
        </w:rPr>
        <w:t>ДДС</w:t>
      </w:r>
      <w:r w:rsidR="00851905">
        <w:rPr>
          <w:rFonts w:ascii="Times New Roman" w:hAnsi="Times New Roman" w:cs="Times New Roman"/>
          <w:bCs/>
          <w:sz w:val="24"/>
          <w:szCs w:val="24"/>
          <w:lang w:eastAsia="bg-BG"/>
        </w:rPr>
        <w:t xml:space="preserve"> </w:t>
      </w:r>
      <w:r w:rsidRPr="00CF76E6">
        <w:rPr>
          <w:rFonts w:ascii="Times New Roman" w:hAnsi="Times New Roman" w:cs="Times New Roman"/>
          <w:bCs/>
          <w:sz w:val="24"/>
          <w:szCs w:val="24"/>
          <w:lang w:eastAsia="bg-BG"/>
        </w:rPr>
        <w:t>и</w:t>
      </w:r>
      <w:r w:rsidR="00851905">
        <w:rPr>
          <w:rFonts w:ascii="Times New Roman" w:hAnsi="Times New Roman" w:cs="Times New Roman"/>
          <w:bCs/>
          <w:sz w:val="24"/>
          <w:szCs w:val="24"/>
          <w:lang w:eastAsia="bg-BG"/>
        </w:rPr>
        <w:t xml:space="preserve"> ....................лв. /</w:t>
      </w:r>
      <w:r w:rsidRPr="00CF76E6">
        <w:rPr>
          <w:rFonts w:ascii="Times New Roman" w:hAnsi="Times New Roman" w:cs="Times New Roman"/>
          <w:bCs/>
          <w:sz w:val="24"/>
          <w:szCs w:val="24"/>
          <w:lang w:eastAsia="bg-BG"/>
        </w:rPr>
        <w:t>словом</w:t>
      </w:r>
      <w:r w:rsidR="00851905">
        <w:rPr>
          <w:rFonts w:ascii="Times New Roman" w:hAnsi="Times New Roman" w:cs="Times New Roman"/>
          <w:bCs/>
          <w:sz w:val="24"/>
          <w:szCs w:val="24"/>
          <w:lang w:eastAsia="bg-BG"/>
        </w:rPr>
        <w:t>: …………</w:t>
      </w:r>
      <w:r w:rsidRPr="00CF76E6">
        <w:rPr>
          <w:rFonts w:ascii="Times New Roman" w:hAnsi="Times New Roman" w:cs="Times New Roman"/>
          <w:bCs/>
          <w:sz w:val="24"/>
          <w:szCs w:val="24"/>
          <w:lang w:eastAsia="bg-BG"/>
        </w:rPr>
        <w:t>/, с вкл. ДДС, съгласно ценовата Ви оферта;</w:t>
      </w:r>
    </w:p>
    <w:p w:rsidR="00907CB6" w:rsidRPr="00CF76E6" w:rsidRDefault="00907CB6" w:rsidP="00907CB6">
      <w:pPr>
        <w:ind w:right="-288"/>
        <w:jc w:val="both"/>
        <w:rPr>
          <w:rFonts w:ascii="Times New Roman" w:eastAsia="Times New Roman" w:hAnsi="Times New Roman" w:cs="Times New Roman"/>
          <w:b/>
          <w:bCs/>
          <w:sz w:val="24"/>
          <w:szCs w:val="24"/>
          <w:lang w:eastAsia="bg-BG"/>
        </w:rPr>
      </w:pPr>
    </w:p>
    <w:p w:rsidR="00907CB6" w:rsidRPr="00CF76E6" w:rsidRDefault="00907CB6" w:rsidP="00907CB6">
      <w:pPr>
        <w:widowControl w:val="0"/>
        <w:autoSpaceDE w:val="0"/>
        <w:autoSpaceDN w:val="0"/>
        <w:adjustRightInd w:val="0"/>
        <w:jc w:val="both"/>
        <w:rPr>
          <w:rFonts w:ascii="Times New Roman" w:hAnsi="Times New Roman" w:cs="Times New Roman"/>
          <w:bCs/>
          <w:sz w:val="24"/>
          <w:szCs w:val="24"/>
          <w:lang w:eastAsia="bg-BG"/>
        </w:rPr>
      </w:pPr>
    </w:p>
    <w:p w:rsidR="00907CB6" w:rsidRPr="00CF76E6" w:rsidRDefault="00907CB6" w:rsidP="00907CB6">
      <w:pPr>
        <w:widowControl w:val="0"/>
        <w:autoSpaceDE w:val="0"/>
        <w:autoSpaceDN w:val="0"/>
        <w:adjustRightInd w:val="0"/>
        <w:jc w:val="both"/>
        <w:rPr>
          <w:rFonts w:ascii="Times New Roman" w:eastAsia="Calibri" w:hAnsi="Times New Roman" w:cs="Times New Roman"/>
          <w:sz w:val="24"/>
          <w:szCs w:val="24"/>
        </w:rPr>
      </w:pPr>
      <w:r w:rsidRPr="00CF76E6">
        <w:rPr>
          <w:rFonts w:ascii="Times New Roman" w:hAnsi="Times New Roman" w:cs="Times New Roman"/>
          <w:bCs/>
          <w:sz w:val="24"/>
          <w:szCs w:val="24"/>
          <w:lang w:eastAsia="bg-BG"/>
        </w:rPr>
        <w:t xml:space="preserve">Съгласно  Раздел ІІІ на договор № ……………………….,  за получаване на </w:t>
      </w:r>
      <w:r w:rsidRPr="00CF76E6">
        <w:rPr>
          <w:rFonts w:ascii="Times New Roman" w:eastAsia="Calibri" w:hAnsi="Times New Roman" w:cs="Times New Roman"/>
          <w:sz w:val="24"/>
          <w:szCs w:val="24"/>
        </w:rPr>
        <w:t>авансово плащане в размер до 35%  /тридесет и пет процента/  равняващ се на  ………….лв. за обект:……………, следва да представите  гаранция за цялата стойност на авансовото плащане.</w:t>
      </w:r>
    </w:p>
    <w:p w:rsidR="00907CB6" w:rsidRPr="00CF76E6" w:rsidRDefault="00907CB6" w:rsidP="00907CB6">
      <w:pPr>
        <w:widowControl w:val="0"/>
        <w:autoSpaceDE w:val="0"/>
        <w:autoSpaceDN w:val="0"/>
        <w:adjustRightInd w:val="0"/>
        <w:jc w:val="both"/>
        <w:rPr>
          <w:rFonts w:ascii="Times New Roman" w:eastAsia="Calibri" w:hAnsi="Times New Roman" w:cs="Times New Roman"/>
          <w:sz w:val="24"/>
          <w:szCs w:val="24"/>
        </w:rPr>
      </w:pPr>
      <w:r w:rsidRPr="00CF76E6">
        <w:rPr>
          <w:rFonts w:ascii="Times New Roman" w:eastAsia="Calibri" w:hAnsi="Times New Roman" w:cs="Times New Roman"/>
          <w:sz w:val="24"/>
          <w:szCs w:val="24"/>
        </w:rPr>
        <w:t>Гаранцията се освобождава след окончателното плащане.</w:t>
      </w:r>
    </w:p>
    <w:p w:rsidR="00907CB6" w:rsidRPr="00CF76E6" w:rsidRDefault="00907CB6" w:rsidP="00907CB6">
      <w:pPr>
        <w:spacing w:after="200" w:line="276" w:lineRule="auto"/>
        <w:jc w:val="both"/>
        <w:rPr>
          <w:rFonts w:ascii="Times New Roman" w:eastAsia="Calibri" w:hAnsi="Times New Roman" w:cs="Times New Roman"/>
          <w:sz w:val="24"/>
          <w:szCs w:val="24"/>
        </w:rPr>
      </w:pPr>
      <w:r w:rsidRPr="00CF76E6">
        <w:rPr>
          <w:rFonts w:ascii="Times New Roman" w:eastAsia="Calibri" w:hAnsi="Times New Roman" w:cs="Times New Roman"/>
          <w:sz w:val="24"/>
          <w:szCs w:val="24"/>
        </w:rPr>
        <w:t>Изпълнението на услугата и предаването на готовия продукт е съгласно клаузите на договора.</w:t>
      </w:r>
    </w:p>
    <w:p w:rsidR="00907CB6" w:rsidRPr="00CF76E6" w:rsidRDefault="00907CB6" w:rsidP="00907CB6">
      <w:pPr>
        <w:spacing w:after="200" w:line="276" w:lineRule="auto"/>
        <w:jc w:val="both"/>
        <w:rPr>
          <w:rFonts w:ascii="Times New Roman" w:eastAsia="Calibri" w:hAnsi="Times New Roman" w:cs="Times New Roman"/>
          <w:sz w:val="24"/>
          <w:szCs w:val="24"/>
        </w:rPr>
      </w:pPr>
      <w:r w:rsidRPr="00CF76E6">
        <w:rPr>
          <w:rFonts w:ascii="Times New Roman" w:eastAsia="Calibri" w:hAnsi="Times New Roman" w:cs="Times New Roman"/>
          <w:sz w:val="24"/>
          <w:szCs w:val="24"/>
        </w:rPr>
        <w:t xml:space="preserve">С настоящето Ви предоставяме наличната проектна документация </w:t>
      </w:r>
      <w:r w:rsidRPr="00CF76E6">
        <w:rPr>
          <w:rFonts w:ascii="Times New Roman" w:eastAsia="Calibri" w:hAnsi="Times New Roman" w:cs="Times New Roman"/>
          <w:i/>
          <w:sz w:val="24"/>
          <w:szCs w:val="24"/>
        </w:rPr>
        <w:t>/ако е налична такава/</w:t>
      </w:r>
      <w:r w:rsidRPr="00CF76E6">
        <w:rPr>
          <w:rFonts w:ascii="Times New Roman" w:eastAsia="Calibri" w:hAnsi="Times New Roman" w:cs="Times New Roman"/>
          <w:sz w:val="24"/>
          <w:szCs w:val="24"/>
        </w:rPr>
        <w:t xml:space="preserve"> за сграда:…………., в обхват: ……………………. (</w:t>
      </w:r>
      <w:r w:rsidRPr="00CF76E6">
        <w:rPr>
          <w:rFonts w:ascii="Times New Roman" w:eastAsia="Calibri" w:hAnsi="Times New Roman" w:cs="Times New Roman"/>
          <w:i/>
          <w:sz w:val="24"/>
          <w:szCs w:val="24"/>
        </w:rPr>
        <w:t>Описва се подборно какво се предоставя на Изпълнителя по части или че не е налична такава документация за всяка от сградите, ако е приложимо</w:t>
      </w:r>
      <w:r w:rsidRPr="00CF76E6">
        <w:rPr>
          <w:rFonts w:ascii="Times New Roman" w:eastAsia="Calibri" w:hAnsi="Times New Roman" w:cs="Times New Roman"/>
          <w:sz w:val="24"/>
          <w:szCs w:val="24"/>
        </w:rPr>
        <w:t xml:space="preserve">) </w:t>
      </w:r>
    </w:p>
    <w:p w:rsidR="00907CB6" w:rsidRPr="00CF76E6" w:rsidRDefault="00907CB6" w:rsidP="00907CB6">
      <w:pPr>
        <w:ind w:left="1416" w:hanging="709"/>
        <w:jc w:val="both"/>
        <w:rPr>
          <w:rFonts w:ascii="Times New Roman" w:eastAsia="Times New Roman" w:hAnsi="Times New Roman" w:cs="Times New Roman"/>
          <w:b/>
          <w:sz w:val="24"/>
          <w:szCs w:val="24"/>
          <w:lang w:val="en-US"/>
        </w:rPr>
      </w:pPr>
      <w:r w:rsidRPr="00CF76E6">
        <w:rPr>
          <w:rFonts w:ascii="Times New Roman" w:eastAsia="Times New Roman" w:hAnsi="Times New Roman" w:cs="Times New Roman"/>
          <w:b/>
          <w:sz w:val="24"/>
          <w:szCs w:val="24"/>
        </w:rPr>
        <w:t>……………..</w:t>
      </w:r>
    </w:p>
    <w:p w:rsidR="00907CB6" w:rsidRPr="00907CB6" w:rsidRDefault="00907CB6" w:rsidP="00377F4A">
      <w:pPr>
        <w:ind w:firstLine="707"/>
        <w:jc w:val="both"/>
        <w:rPr>
          <w:rFonts w:ascii="Times New Roman" w:eastAsia="Calibri" w:hAnsi="Times New Roman" w:cs="Times New Roman"/>
          <w:sz w:val="24"/>
          <w:szCs w:val="24"/>
        </w:rPr>
      </w:pPr>
      <w:r w:rsidRPr="00CF76E6">
        <w:rPr>
          <w:rFonts w:ascii="Times New Roman" w:eastAsia="Times New Roman" w:hAnsi="Times New Roman" w:cs="Times New Roman"/>
          <w:b/>
          <w:sz w:val="24"/>
          <w:szCs w:val="24"/>
          <w:lang w:val="en-US" w:eastAsia="bg-BG"/>
        </w:rPr>
        <w:t>Кмет</w:t>
      </w:r>
      <w:r w:rsidR="00377F4A">
        <w:rPr>
          <w:rFonts w:ascii="Times New Roman" w:eastAsia="Times New Roman" w:hAnsi="Times New Roman" w:cs="Times New Roman"/>
          <w:b/>
          <w:sz w:val="24"/>
          <w:szCs w:val="24"/>
          <w:lang w:eastAsia="bg-BG"/>
        </w:rPr>
        <w:t xml:space="preserve"> </w:t>
      </w:r>
      <w:r w:rsidRPr="00CF76E6">
        <w:rPr>
          <w:rFonts w:ascii="Times New Roman" w:eastAsia="Times New Roman" w:hAnsi="Times New Roman" w:cs="Times New Roman"/>
          <w:b/>
          <w:sz w:val="24"/>
          <w:szCs w:val="24"/>
          <w:lang w:val="en-US" w:eastAsia="bg-BG"/>
        </w:rPr>
        <w:t>на</w:t>
      </w:r>
      <w:r w:rsidR="00377F4A">
        <w:rPr>
          <w:rFonts w:ascii="Times New Roman" w:eastAsia="Times New Roman" w:hAnsi="Times New Roman" w:cs="Times New Roman"/>
          <w:b/>
          <w:sz w:val="24"/>
          <w:szCs w:val="24"/>
          <w:lang w:eastAsia="bg-BG"/>
        </w:rPr>
        <w:t xml:space="preserve"> </w:t>
      </w:r>
      <w:r w:rsidRPr="00CF76E6">
        <w:rPr>
          <w:rFonts w:ascii="Times New Roman" w:eastAsia="Times New Roman" w:hAnsi="Times New Roman" w:cs="Times New Roman"/>
          <w:b/>
          <w:sz w:val="24"/>
          <w:szCs w:val="24"/>
          <w:lang w:val="en-US" w:eastAsia="bg-BG"/>
        </w:rPr>
        <w:t>Община</w:t>
      </w:r>
      <w:r w:rsidR="00377F4A">
        <w:rPr>
          <w:rFonts w:ascii="Times New Roman" w:eastAsia="Times New Roman" w:hAnsi="Times New Roman" w:cs="Times New Roman"/>
          <w:b/>
          <w:sz w:val="24"/>
          <w:szCs w:val="24"/>
          <w:lang w:eastAsia="bg-BG"/>
        </w:rPr>
        <w:t xml:space="preserve"> Нови пазар</w:t>
      </w:r>
    </w:p>
    <w:p w:rsidR="00907CB6" w:rsidRPr="00907CB6" w:rsidRDefault="00907CB6" w:rsidP="00907CB6">
      <w:pPr>
        <w:jc w:val="center"/>
        <w:rPr>
          <w:rFonts w:ascii="Times New Roman" w:hAnsi="Times New Roman" w:cs="Times New Roman"/>
          <w:b/>
          <w:sz w:val="24"/>
          <w:szCs w:val="24"/>
        </w:rPr>
      </w:pPr>
      <w:r w:rsidRPr="00907CB6">
        <w:rPr>
          <w:rFonts w:ascii="Times New Roman" w:hAnsi="Times New Roman" w:cs="Times New Roman"/>
          <w:b/>
          <w:sz w:val="24"/>
          <w:szCs w:val="24"/>
        </w:rPr>
        <w:br w:type="page"/>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RPr="00A069EF" w:rsidTr="00243E27">
        <w:trPr>
          <w:trHeight w:val="1592"/>
        </w:trPr>
        <w:tc>
          <w:tcPr>
            <w:tcW w:w="1163" w:type="dxa"/>
            <w:tcBorders>
              <w:top w:val="thinThickSmallGap" w:sz="24" w:space="0" w:color="auto"/>
              <w:bottom w:val="thinThickSmallGap" w:sz="24" w:space="0" w:color="auto"/>
            </w:tcBorders>
          </w:tcPr>
          <w:p w:rsidR="00B730A4" w:rsidRPr="00A069EF" w:rsidRDefault="00B730A4" w:rsidP="00243E27">
            <w:pPr>
              <w:spacing w:after="0" w:line="240" w:lineRule="auto"/>
              <w:rPr>
                <w:rFonts w:ascii="Calibri" w:eastAsia="Calibri" w:hAnsi="Calibri" w:cs="Times New Roman"/>
              </w:rPr>
            </w:pPr>
            <w:r w:rsidRPr="00A069EF">
              <w:rPr>
                <w:rFonts w:ascii="Calibri" w:eastAsia="Calibri" w:hAnsi="Calibri" w:cs="Times New Roman"/>
                <w:noProof/>
                <w:lang w:eastAsia="bg-BG"/>
              </w:rPr>
              <w:lastRenderedPageBreak/>
              <w:drawing>
                <wp:anchor distT="0" distB="0" distL="114300" distR="114300" simplePos="0" relativeHeight="251681792"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29" name="Picture 9"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tc>
        <w:tc>
          <w:tcPr>
            <w:tcW w:w="3407" w:type="dxa"/>
            <w:tcBorders>
              <w:top w:val="thinThickSmallGap" w:sz="24" w:space="0" w:color="auto"/>
              <w:bottom w:val="thinThickSmallGap" w:sz="24" w:space="0" w:color="auto"/>
            </w:tcBorders>
          </w:tcPr>
          <w:p w:rsidR="00B730A4" w:rsidRPr="00A069EF" w:rsidRDefault="00B730A4" w:rsidP="00243E27">
            <w:pPr>
              <w:spacing w:after="0" w:line="240" w:lineRule="auto"/>
              <w:jc w:val="center"/>
              <w:rPr>
                <w:rFonts w:ascii="Calibri" w:eastAsia="Calibri" w:hAnsi="Calibri" w:cs="Times New Roman"/>
                <w:b/>
                <w:color w:val="000000"/>
                <w:sz w:val="12"/>
              </w:rPr>
            </w:pPr>
          </w:p>
          <w:p w:rsidR="00B730A4" w:rsidRPr="00A069EF" w:rsidRDefault="00B730A4" w:rsidP="00243E27">
            <w:pPr>
              <w:spacing w:after="0" w:line="240" w:lineRule="auto"/>
              <w:jc w:val="center"/>
              <w:rPr>
                <w:rFonts w:ascii="Calibri" w:eastAsia="Calibri" w:hAnsi="Calibri" w:cs="Times New Roman"/>
                <w:color w:val="000000"/>
                <w:sz w:val="18"/>
              </w:rPr>
            </w:pPr>
            <w:smartTag w:uri="urn:schemas-microsoft-com:office:smarttags" w:element="place">
              <w:smartTag w:uri="urn:schemas-microsoft-com:office:smarttags" w:element="PlaceType">
                <w:r w:rsidRPr="00A069EF">
                  <w:rPr>
                    <w:rFonts w:ascii="Calibri" w:eastAsia="Calibri" w:hAnsi="Calibri" w:cs="Times New Roman"/>
                    <w:b/>
                    <w:color w:val="000000"/>
                    <w:sz w:val="18"/>
                  </w:rPr>
                  <w:t>REPUBLIC</w:t>
                </w:r>
              </w:smartTag>
              <w:r w:rsidRPr="00A069EF">
                <w:rPr>
                  <w:rFonts w:ascii="Calibri" w:eastAsia="Calibri" w:hAnsi="Calibri" w:cs="Times New Roman"/>
                  <w:b/>
                  <w:color w:val="000000"/>
                  <w:sz w:val="18"/>
                </w:rPr>
                <w:t xml:space="preserve"> OF </w:t>
              </w:r>
              <w:smartTag w:uri="urn:schemas-microsoft-com:office:smarttags" w:element="PlaceName">
                <w:r w:rsidRPr="00A069EF">
                  <w:rPr>
                    <w:rFonts w:ascii="Calibri" w:eastAsia="Calibri" w:hAnsi="Calibri" w:cs="Times New Roman"/>
                    <w:b/>
                    <w:color w:val="000000"/>
                    <w:sz w:val="18"/>
                  </w:rPr>
                  <w:t>BULGARIA</w:t>
                </w:r>
              </w:smartTag>
            </w:smartTag>
          </w:p>
          <w:p w:rsidR="00B730A4" w:rsidRPr="00A069EF" w:rsidRDefault="00B730A4" w:rsidP="00243E27">
            <w:pPr>
              <w:spacing w:after="0" w:line="240" w:lineRule="auto"/>
              <w:jc w:val="center"/>
              <w:rPr>
                <w:rFonts w:ascii="Calibri" w:eastAsia="Calibri" w:hAnsi="Calibri" w:cs="Times New Roman"/>
                <w:color w:val="000000"/>
                <w:sz w:val="18"/>
              </w:rPr>
            </w:pPr>
            <w:smartTag w:uri="urn:schemas-microsoft-com:office:smarttags" w:element="place">
              <w:smartTag w:uri="urn:schemas-microsoft-com:office:smarttags" w:element="PlaceName">
                <w:r w:rsidRPr="00A069EF">
                  <w:rPr>
                    <w:rFonts w:ascii="TimokU" w:eastAsia="Calibri" w:hAnsi="TimokU" w:cs="Times New Roman"/>
                    <w:b/>
                    <w:color w:val="000000"/>
                    <w:sz w:val="18"/>
                  </w:rPr>
                  <w:t>NOVI</w:t>
                </w:r>
              </w:smartTag>
              <w:smartTag w:uri="urn:schemas-microsoft-com:office:smarttags" w:element="PlaceName">
                <w:r w:rsidRPr="00A069EF">
                  <w:rPr>
                    <w:rFonts w:ascii="TimokU" w:eastAsia="Calibri" w:hAnsi="TimokU" w:cs="Times New Roman"/>
                    <w:b/>
                    <w:color w:val="000000"/>
                    <w:sz w:val="18"/>
                  </w:rPr>
                  <w:t>PAZAR</w:t>
                </w:r>
              </w:smartTag>
              <w:smartTag w:uri="urn:schemas-microsoft-com:office:smarttags" w:element="PlaceType">
                <w:r w:rsidRPr="00A069EF">
                  <w:rPr>
                    <w:rFonts w:ascii="TimokU" w:eastAsia="Calibri" w:hAnsi="TimokU" w:cs="Times New Roman"/>
                    <w:b/>
                    <w:color w:val="000000"/>
                    <w:sz w:val="18"/>
                  </w:rPr>
                  <w:t>MUNICIPALITY</w:t>
                </w:r>
              </w:smartTag>
            </w:smartTag>
          </w:p>
          <w:p w:rsidR="00B730A4" w:rsidRPr="00A069EF" w:rsidRDefault="00B730A4" w:rsidP="00243E27">
            <w:pPr>
              <w:spacing w:after="0" w:line="240" w:lineRule="auto"/>
              <w:jc w:val="center"/>
              <w:rPr>
                <w:rFonts w:ascii="Calibri" w:eastAsia="Calibri" w:hAnsi="Calibri" w:cs="Times New Roman"/>
                <w:color w:val="000000"/>
                <w:sz w:val="18"/>
              </w:rPr>
            </w:pPr>
            <w:r w:rsidRPr="00A069EF">
              <w:rPr>
                <w:rFonts w:ascii="TimokU" w:eastAsia="Calibri" w:hAnsi="TimokU" w:cs="Times New Roman"/>
                <w:color w:val="000000"/>
                <w:sz w:val="18"/>
              </w:rPr>
              <w:t>Mayor’s</w:t>
            </w:r>
            <w:r>
              <w:rPr>
                <w:rFonts w:ascii="TimokU" w:eastAsia="Calibri" w:hAnsi="TimokU" w:cs="Times New Roman"/>
                <w:color w:val="000000"/>
                <w:sz w:val="18"/>
              </w:rPr>
              <w:t xml:space="preserve"> </w:t>
            </w:r>
            <w:r w:rsidRPr="00A069EF">
              <w:rPr>
                <w:rFonts w:ascii="TimokU" w:eastAsia="Calibri" w:hAnsi="TimokU" w:cs="Times New Roman"/>
                <w:color w:val="000000"/>
                <w:sz w:val="18"/>
              </w:rPr>
              <w:t>phone:+ 359 + 0537 / 23466</w:t>
            </w:r>
          </w:p>
          <w:p w:rsidR="00B730A4" w:rsidRPr="00A069EF" w:rsidRDefault="00B730A4" w:rsidP="00243E27">
            <w:pPr>
              <w:spacing w:after="0" w:line="240" w:lineRule="auto"/>
              <w:jc w:val="center"/>
              <w:rPr>
                <w:rFonts w:ascii="Calibri" w:eastAsia="Calibri" w:hAnsi="Calibri" w:cs="Times New Roman"/>
                <w:color w:val="000000"/>
                <w:sz w:val="18"/>
              </w:rPr>
            </w:pPr>
            <w:r w:rsidRPr="00A069EF">
              <w:rPr>
                <w:rFonts w:ascii="Calibri" w:eastAsia="Calibri" w:hAnsi="Calibri" w:cs="Times New Roman"/>
                <w:color w:val="000000"/>
                <w:sz w:val="18"/>
              </w:rPr>
              <w:t>Fax::  + 359 + 0537 / 240 10</w:t>
            </w:r>
          </w:p>
          <w:p w:rsidR="00B730A4" w:rsidRPr="00A069EF" w:rsidRDefault="00B730A4" w:rsidP="00243E27">
            <w:pPr>
              <w:spacing w:after="0" w:line="240" w:lineRule="auto"/>
              <w:jc w:val="center"/>
              <w:rPr>
                <w:rFonts w:ascii="TimokU" w:eastAsia="Calibri" w:hAnsi="TimokU" w:cs="Times New Roman"/>
                <w:color w:val="000000"/>
                <w:sz w:val="21"/>
              </w:rPr>
            </w:pPr>
            <w:r w:rsidRPr="00A069EF">
              <w:rPr>
                <w:rFonts w:ascii="TimokU" w:eastAsia="Calibri" w:hAnsi="TimokU" w:cs="Times New Roman"/>
                <w:color w:val="000000"/>
                <w:sz w:val="21"/>
              </w:rPr>
              <w:t>http://novipazar.acstre.com</w:t>
            </w:r>
          </w:p>
          <w:p w:rsidR="00B730A4" w:rsidRPr="00A069EF" w:rsidRDefault="00B730A4" w:rsidP="00243E27">
            <w:pPr>
              <w:spacing w:after="0" w:line="240" w:lineRule="auto"/>
              <w:jc w:val="center"/>
              <w:rPr>
                <w:rFonts w:ascii="Calibri" w:eastAsia="Calibri" w:hAnsi="Calibri" w:cs="Times New Roman"/>
                <w:color w:val="000000"/>
                <w:lang w:val="pt-BR"/>
              </w:rPr>
            </w:pPr>
            <w:r w:rsidRPr="00A069EF">
              <w:rPr>
                <w:rFonts w:ascii="TimokU" w:eastAsia="Calibri" w:hAnsi="TimokU" w:cs="Times New Roman"/>
                <w:color w:val="000000"/>
                <w:sz w:val="18"/>
                <w:lang w:val="pt-BR"/>
              </w:rPr>
              <w:t xml:space="preserve">E-mail: </w:t>
            </w:r>
            <w:hyperlink r:id="rId24" w:history="1">
              <w:r w:rsidRPr="00A069EF">
                <w:rPr>
                  <w:rFonts w:ascii="TimokU" w:eastAsia="Calibri" w:hAnsi="TimokU" w:cs="Times New Roman"/>
                  <w:color w:val="000000"/>
                  <w:sz w:val="18"/>
                  <w:u w:val="single"/>
                  <w:lang w:val="pt-BR"/>
                </w:rPr>
                <w:t>npazar@icon.bg</w:t>
              </w:r>
            </w:hyperlink>
          </w:p>
        </w:tc>
        <w:tc>
          <w:tcPr>
            <w:tcW w:w="3364" w:type="dxa"/>
            <w:tcBorders>
              <w:top w:val="thinThickSmallGap" w:sz="24" w:space="0" w:color="auto"/>
              <w:bottom w:val="thinThickSmallGap" w:sz="24" w:space="0" w:color="auto"/>
            </w:tcBorders>
          </w:tcPr>
          <w:p w:rsidR="00B730A4" w:rsidRPr="00A069EF" w:rsidRDefault="00B730A4" w:rsidP="00243E27">
            <w:pPr>
              <w:spacing w:after="0" w:line="240" w:lineRule="auto"/>
              <w:jc w:val="center"/>
              <w:rPr>
                <w:rFonts w:ascii="TimokU" w:eastAsia="Calibri" w:hAnsi="TimokU" w:cs="Times New Roman"/>
                <w:b/>
                <w:color w:val="000000"/>
                <w:sz w:val="8"/>
                <w:lang w:val="ru-RU"/>
              </w:rPr>
            </w:pPr>
          </w:p>
          <w:p w:rsidR="00B730A4" w:rsidRPr="00A069EF" w:rsidRDefault="00B730A4" w:rsidP="00243E27">
            <w:pPr>
              <w:spacing w:after="0" w:line="240" w:lineRule="auto"/>
              <w:jc w:val="center"/>
              <w:rPr>
                <w:rFonts w:ascii="Calibri" w:eastAsia="Calibri" w:hAnsi="Calibri" w:cs="Times New Roman"/>
                <w:color w:val="000000"/>
                <w:sz w:val="18"/>
              </w:rPr>
            </w:pPr>
            <w:r w:rsidRPr="00A069EF">
              <w:rPr>
                <w:rFonts w:ascii="TimokU" w:eastAsia="Calibri" w:hAnsi="TimokU" w:cs="Times New Roman"/>
                <w:b/>
                <w:color w:val="000000"/>
                <w:sz w:val="18"/>
              </w:rPr>
              <w:t>РЕПУБЛИКА БЪЛГАРИЯ</w:t>
            </w:r>
          </w:p>
          <w:p w:rsidR="00B730A4" w:rsidRPr="00A069EF" w:rsidRDefault="00B730A4" w:rsidP="00243E27">
            <w:pPr>
              <w:spacing w:after="0" w:line="240" w:lineRule="auto"/>
              <w:jc w:val="center"/>
              <w:rPr>
                <w:rFonts w:ascii="Calibri" w:eastAsia="Calibri" w:hAnsi="Calibri" w:cs="Times New Roman"/>
                <w:color w:val="000000"/>
                <w:sz w:val="18"/>
                <w:lang w:val="ru-RU"/>
              </w:rPr>
            </w:pPr>
            <w:r w:rsidRPr="00A069EF">
              <w:rPr>
                <w:rFonts w:ascii="TimokU" w:eastAsia="Calibri" w:hAnsi="TimokU" w:cs="Times New Roman"/>
                <w:b/>
                <w:color w:val="000000"/>
                <w:sz w:val="18"/>
              </w:rPr>
              <w:t>ОБЩИНА НОВИ ПАЗАР</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lang w:val="ru-RU"/>
              </w:rPr>
              <w:t>КМЕТ телефон:+359 + 0537 / 23466</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Calibri" w:eastAsia="Calibri" w:hAnsi="Calibri" w:cs="Times New Roman"/>
                <w:color w:val="000000"/>
                <w:sz w:val="18"/>
                <w:lang w:val="ru-RU"/>
              </w:rPr>
              <w:t>Факс: +  359 + 0537 / 240 10</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rPr>
              <w:t>Зам</w:t>
            </w:r>
            <w:r>
              <w:rPr>
                <w:rFonts w:ascii="TimokU" w:eastAsia="Calibri" w:hAnsi="TimokU" w:cs="Times New Roman"/>
                <w:color w:val="000000"/>
                <w:sz w:val="18"/>
              </w:rPr>
              <w:t>.</w:t>
            </w:r>
            <w:r w:rsidRPr="00A069EF">
              <w:rPr>
                <w:rFonts w:ascii="TimokU" w:eastAsia="Calibri" w:hAnsi="TimokU" w:cs="Times New Roman"/>
                <w:color w:val="000000"/>
                <w:sz w:val="18"/>
              </w:rPr>
              <w:t xml:space="preserve"> кмет :</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rPr>
              <w:t>телефон +359 + 0537 / 222 66</w:t>
            </w:r>
          </w:p>
          <w:p w:rsidR="00B730A4" w:rsidRPr="00A069EF" w:rsidRDefault="00B730A4" w:rsidP="00243E27">
            <w:pPr>
              <w:spacing w:after="0" w:line="240" w:lineRule="auto"/>
              <w:jc w:val="center"/>
              <w:rPr>
                <w:rFonts w:ascii="Calibri" w:eastAsia="Calibri" w:hAnsi="Calibri" w:cs="Times New Roman"/>
                <w:color w:val="000000"/>
                <w:lang w:val="pt-BR"/>
              </w:rPr>
            </w:pPr>
            <w:r w:rsidRPr="00A069EF">
              <w:rPr>
                <w:rFonts w:ascii="TimokU" w:eastAsia="Calibri" w:hAnsi="TimokU" w:cs="Times New Roman"/>
                <w:color w:val="000000"/>
                <w:sz w:val="18"/>
              </w:rPr>
              <w:t>+359 + 0537 / 222 45, 224 64</w:t>
            </w:r>
          </w:p>
        </w:tc>
        <w:tc>
          <w:tcPr>
            <w:tcW w:w="1714" w:type="dxa"/>
            <w:tcBorders>
              <w:top w:val="thinThickSmallGap" w:sz="24" w:space="0" w:color="auto"/>
              <w:bottom w:val="thinThickSmallGap" w:sz="24" w:space="0" w:color="auto"/>
            </w:tcBorders>
          </w:tcPr>
          <w:p w:rsidR="00B730A4" w:rsidRPr="00A069EF" w:rsidRDefault="00B730A4" w:rsidP="00243E27">
            <w:pPr>
              <w:spacing w:after="0" w:line="240" w:lineRule="auto"/>
              <w:jc w:val="center"/>
              <w:rPr>
                <w:rFonts w:ascii="Courier" w:eastAsia="Calibri" w:hAnsi="Courier" w:cs="Times New Roman"/>
                <w:sz w:val="12"/>
              </w:rPr>
            </w:pPr>
          </w:p>
          <w:p w:rsidR="00B730A4" w:rsidRPr="00A069EF" w:rsidRDefault="00B730A4" w:rsidP="00243E27">
            <w:pPr>
              <w:spacing w:after="0" w:line="240" w:lineRule="auto"/>
              <w:jc w:val="center"/>
              <w:rPr>
                <w:rFonts w:ascii="Courier" w:eastAsia="Calibri" w:hAnsi="Courier" w:cs="Times New Roman"/>
                <w:sz w:val="28"/>
              </w:rPr>
            </w:pPr>
            <w:r w:rsidRPr="00A069EF">
              <w:rPr>
                <w:rFonts w:ascii="Courier" w:eastAsia="Calibri" w:hAnsi="Courier" w:cs="Times New Roman"/>
                <w:noProof/>
                <w:sz w:val="28"/>
                <w:lang w:eastAsia="bg-BG"/>
              </w:rPr>
              <w:drawing>
                <wp:inline distT="0" distB="0" distL="0" distR="0">
                  <wp:extent cx="645160" cy="774065"/>
                  <wp:effectExtent l="0" t="0" r="2540" b="6985"/>
                  <wp:docPr id="30" name="Picture 10"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RPr="00A069EF" w:rsidTr="00243E27">
        <w:trPr>
          <w:trHeight w:val="356"/>
        </w:trPr>
        <w:tc>
          <w:tcPr>
            <w:tcW w:w="9648" w:type="dxa"/>
            <w:gridSpan w:val="4"/>
            <w:tcBorders>
              <w:top w:val="thinThickSmallGap" w:sz="24" w:space="0" w:color="auto"/>
              <w:bottom w:val="thinThickSmallGap" w:sz="24" w:space="0" w:color="auto"/>
            </w:tcBorders>
          </w:tcPr>
          <w:p w:rsidR="00B730A4" w:rsidRPr="00A069EF" w:rsidRDefault="00B730A4" w:rsidP="00243E27">
            <w:pPr>
              <w:spacing w:after="0"/>
              <w:jc w:val="center"/>
              <w:rPr>
                <w:rFonts w:ascii="Courier" w:eastAsia="Calibri" w:hAnsi="Courier" w:cs="Times New Roman"/>
                <w:lang w:val="ru-RU"/>
              </w:rPr>
            </w:pPr>
            <w:r w:rsidRPr="00A069EF">
              <w:rPr>
                <w:rFonts w:ascii="Calibri" w:eastAsia="Calibri" w:hAnsi="Calibri" w:cs="Times New Roman"/>
                <w:b/>
                <w:color w:val="800000"/>
              </w:rPr>
              <w:t>Община Нови пазар е сертифицирана по ISO</w:t>
            </w:r>
            <w:r w:rsidRPr="00A069EF">
              <w:rPr>
                <w:rFonts w:ascii="Calibri" w:eastAsia="Calibri" w:hAnsi="Calibri" w:cs="Times New Roman"/>
                <w:b/>
                <w:color w:val="800000"/>
                <w:lang w:val="ru-RU"/>
              </w:rPr>
              <w:t xml:space="preserve"> 9001:2008</w:t>
            </w:r>
          </w:p>
        </w:tc>
      </w:tr>
    </w:tbl>
    <w:p w:rsidR="00B730A4" w:rsidRDefault="00907CB6" w:rsidP="00907CB6">
      <w:pPr>
        <w:jc w:val="right"/>
        <w:rPr>
          <w:rFonts w:ascii="Times New Roman" w:eastAsia="Times New Roman" w:hAnsi="Times New Roman" w:cs="Times New Roman"/>
          <w:i/>
          <w:color w:val="000000"/>
          <w:sz w:val="24"/>
          <w:szCs w:val="24"/>
        </w:rPr>
      </w:pPr>
      <w:r w:rsidRPr="00907CB6">
        <w:rPr>
          <w:rFonts w:ascii="Times New Roman" w:eastAsia="Times New Roman" w:hAnsi="Times New Roman" w:cs="Times New Roman"/>
          <w:i/>
          <w:color w:val="000000"/>
          <w:sz w:val="24"/>
          <w:szCs w:val="24"/>
        </w:rPr>
        <w:tab/>
      </w:r>
      <w:r w:rsidRPr="00907CB6">
        <w:rPr>
          <w:rFonts w:ascii="Times New Roman" w:eastAsia="Times New Roman" w:hAnsi="Times New Roman" w:cs="Times New Roman"/>
          <w:i/>
          <w:color w:val="000000"/>
          <w:sz w:val="24"/>
          <w:szCs w:val="24"/>
        </w:rPr>
        <w:tab/>
      </w:r>
      <w:r w:rsidRPr="00907CB6">
        <w:rPr>
          <w:rFonts w:ascii="Times New Roman" w:eastAsia="Times New Roman" w:hAnsi="Times New Roman" w:cs="Times New Roman"/>
          <w:i/>
          <w:color w:val="000000"/>
          <w:sz w:val="24"/>
          <w:szCs w:val="24"/>
        </w:rPr>
        <w:tab/>
      </w:r>
      <w:r w:rsidRPr="00907CB6">
        <w:rPr>
          <w:rFonts w:ascii="Times New Roman" w:eastAsia="Times New Roman" w:hAnsi="Times New Roman" w:cs="Times New Roman"/>
          <w:i/>
          <w:color w:val="000000"/>
          <w:sz w:val="24"/>
          <w:szCs w:val="24"/>
        </w:rPr>
        <w:tab/>
      </w:r>
    </w:p>
    <w:p w:rsidR="00907CB6" w:rsidRPr="00B730A4" w:rsidRDefault="00907CB6" w:rsidP="00B730A4">
      <w:pPr>
        <w:jc w:val="right"/>
        <w:rPr>
          <w:rFonts w:ascii="Times New Roman" w:eastAsia="Times New Roman" w:hAnsi="Times New Roman" w:cs="Times New Roman"/>
          <w:b/>
          <w:color w:val="000000"/>
          <w:sz w:val="24"/>
          <w:szCs w:val="24"/>
        </w:rPr>
      </w:pPr>
      <w:r w:rsidRPr="00907CB6">
        <w:rPr>
          <w:rFonts w:ascii="Times New Roman" w:eastAsia="Times New Roman" w:hAnsi="Times New Roman" w:cs="Times New Roman"/>
          <w:i/>
          <w:color w:val="000000"/>
          <w:sz w:val="24"/>
          <w:szCs w:val="24"/>
        </w:rPr>
        <w:tab/>
      </w:r>
      <w:r w:rsidR="002C47FC" w:rsidRPr="00907CB6">
        <w:rPr>
          <w:rFonts w:ascii="Times New Roman" w:eastAsia="Times New Roman" w:hAnsi="Times New Roman" w:cs="Times New Roman"/>
          <w:b/>
          <w:sz w:val="24"/>
          <w:szCs w:val="24"/>
        </w:rPr>
        <w:t xml:space="preserve">ПРИЛОЖЕНИЕ </w:t>
      </w:r>
      <w:r w:rsidRPr="00907CB6">
        <w:rPr>
          <w:rFonts w:ascii="Times New Roman" w:eastAsia="Times New Roman" w:hAnsi="Times New Roman" w:cs="Times New Roman"/>
          <w:b/>
          <w:color w:val="000000"/>
          <w:sz w:val="24"/>
          <w:szCs w:val="24"/>
        </w:rPr>
        <w:t xml:space="preserve">№ </w:t>
      </w:r>
      <w:r w:rsidR="00F07E7D">
        <w:rPr>
          <w:rFonts w:ascii="Times New Roman" w:eastAsia="Times New Roman" w:hAnsi="Times New Roman" w:cs="Times New Roman"/>
          <w:b/>
          <w:color w:val="000000"/>
          <w:sz w:val="24"/>
          <w:szCs w:val="24"/>
        </w:rPr>
        <w:t>7</w:t>
      </w:r>
    </w:p>
    <w:p w:rsidR="00907CB6" w:rsidRPr="00907CB6" w:rsidRDefault="00907CB6" w:rsidP="00235D43">
      <w:pPr>
        <w:spacing w:after="0" w:line="240" w:lineRule="auto"/>
        <w:ind w:right="68"/>
        <w:jc w:val="center"/>
        <w:rPr>
          <w:rFonts w:ascii="Times New Roman" w:eastAsia="Times New Roman" w:hAnsi="Times New Roman" w:cs="Times New Roman"/>
          <w:b/>
          <w:iCs/>
          <w:color w:val="000000"/>
          <w:sz w:val="24"/>
          <w:szCs w:val="24"/>
        </w:rPr>
      </w:pPr>
      <w:r w:rsidRPr="00907CB6">
        <w:rPr>
          <w:rFonts w:ascii="Times New Roman" w:eastAsia="Times New Roman" w:hAnsi="Times New Roman" w:cs="Times New Roman"/>
          <w:b/>
          <w:iCs/>
          <w:color w:val="000000"/>
          <w:sz w:val="24"/>
          <w:szCs w:val="24"/>
        </w:rPr>
        <w:t>ДЕКЛАРАЦИЯ</w:t>
      </w:r>
    </w:p>
    <w:p w:rsidR="00907CB6" w:rsidRPr="00907CB6" w:rsidRDefault="00907CB6" w:rsidP="00235D43">
      <w:pPr>
        <w:spacing w:after="0" w:line="240" w:lineRule="auto"/>
        <w:ind w:right="68"/>
        <w:jc w:val="center"/>
        <w:rPr>
          <w:rFonts w:ascii="Times New Roman" w:eastAsia="Times New Roman" w:hAnsi="Times New Roman" w:cs="Times New Roman"/>
          <w:b/>
          <w:iCs/>
          <w:color w:val="000000"/>
          <w:sz w:val="24"/>
          <w:szCs w:val="24"/>
        </w:rPr>
      </w:pPr>
      <w:r w:rsidRPr="00907CB6">
        <w:rPr>
          <w:rFonts w:ascii="Times New Roman" w:eastAsia="Times New Roman" w:hAnsi="Times New Roman" w:cs="Times New Roman"/>
          <w:b/>
          <w:iCs/>
          <w:color w:val="000000"/>
          <w:sz w:val="24"/>
          <w:szCs w:val="24"/>
        </w:rPr>
        <w:t>по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907CB6" w:rsidRPr="00907CB6" w:rsidRDefault="00907CB6" w:rsidP="00907CB6">
      <w:pPr>
        <w:spacing w:after="120"/>
        <w:ind w:right="70" w:firstLine="709"/>
        <w:jc w:val="both"/>
        <w:rPr>
          <w:rFonts w:ascii="Times New Roman" w:eastAsia="Times New Roman" w:hAnsi="Times New Roman" w:cs="Times New Roman"/>
          <w:iCs/>
          <w:color w:val="000000"/>
          <w:sz w:val="24"/>
          <w:szCs w:val="24"/>
        </w:rPr>
      </w:pPr>
      <w:r w:rsidRPr="00907CB6">
        <w:rPr>
          <w:rFonts w:ascii="Times New Roman" w:eastAsia="Times New Roman" w:hAnsi="Times New Roman" w:cs="Times New Roman"/>
          <w:iCs/>
          <w:color w:val="000000"/>
          <w:sz w:val="24"/>
          <w:szCs w:val="24"/>
        </w:rPr>
        <w:t>Долуподписаният[</w:t>
      </w:r>
      <w:r w:rsidRPr="00907CB6">
        <w:rPr>
          <w:rFonts w:ascii="Times New Roman" w:eastAsia="Times New Roman" w:hAnsi="Times New Roman" w:cs="Times New Roman"/>
          <w:i/>
          <w:iCs/>
          <w:color w:val="000000"/>
          <w:sz w:val="24"/>
          <w:szCs w:val="24"/>
        </w:rPr>
        <w:t>ната</w:t>
      </w:r>
      <w:r w:rsidRPr="00907CB6">
        <w:rPr>
          <w:rFonts w:ascii="Times New Roman" w:eastAsia="Times New Roman" w:hAnsi="Times New Roman" w:cs="Times New Roman"/>
          <w:iCs/>
          <w:color w:val="000000"/>
          <w:sz w:val="24"/>
          <w:szCs w:val="24"/>
        </w:rPr>
        <w:t>]</w:t>
      </w:r>
      <w:r w:rsidR="00F24BEF">
        <w:rPr>
          <w:rFonts w:ascii="Times New Roman" w:eastAsia="Times New Roman" w:hAnsi="Times New Roman" w:cs="Times New Roman"/>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трите имена</w:t>
      </w:r>
      <w:r w:rsidRPr="00907CB6">
        <w:rPr>
          <w:rFonts w:ascii="Times New Roman" w:eastAsia="Times New Roman" w:hAnsi="Times New Roman" w:cs="Times New Roman"/>
          <w:iCs/>
          <w:color w:val="000000"/>
          <w:sz w:val="24"/>
          <w:szCs w:val="24"/>
        </w:rPr>
        <w:t>], в качеството си на</w:t>
      </w:r>
      <w:r w:rsidR="00F24BEF">
        <w:rPr>
          <w:rFonts w:ascii="Times New Roman" w:eastAsia="Times New Roman" w:hAnsi="Times New Roman" w:cs="Times New Roman"/>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качество на подписващия</w:t>
      </w:r>
      <w:r w:rsidRPr="00907CB6">
        <w:rPr>
          <w:rFonts w:ascii="Times New Roman" w:eastAsia="Times New Roman" w:hAnsi="Times New Roman" w:cs="Times New Roman"/>
          <w:iCs/>
          <w:color w:val="000000"/>
          <w:sz w:val="24"/>
          <w:szCs w:val="24"/>
        </w:rPr>
        <w:t>] на [</w:t>
      </w:r>
      <w:r w:rsidRPr="00907CB6">
        <w:rPr>
          <w:rFonts w:ascii="Times New Roman" w:eastAsia="Times New Roman" w:hAnsi="Times New Roman" w:cs="Times New Roman"/>
          <w:i/>
          <w:iCs/>
          <w:color w:val="000000"/>
          <w:sz w:val="24"/>
          <w:szCs w:val="24"/>
        </w:rPr>
        <w:t>точно наименование</w:t>
      </w:r>
      <w:bookmarkStart w:id="2" w:name="_GoBack"/>
      <w:bookmarkEnd w:id="2"/>
      <w:r w:rsidRPr="00907CB6">
        <w:rPr>
          <w:rFonts w:ascii="Times New Roman" w:eastAsia="Times New Roman" w:hAnsi="Times New Roman" w:cs="Times New Roman"/>
          <w:i/>
          <w:iCs/>
          <w:color w:val="000000"/>
          <w:sz w:val="24"/>
          <w:szCs w:val="24"/>
        </w:rPr>
        <w:t xml:space="preserve"> на участника/участника в обединението</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участника</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участник в обединение-участник</w:t>
      </w:r>
      <w:r w:rsidRPr="00907CB6">
        <w:rPr>
          <w:rFonts w:ascii="Times New Roman" w:eastAsia="Times New Roman" w:hAnsi="Times New Roman" w:cs="Times New Roman"/>
          <w:iCs/>
          <w:color w:val="000000"/>
          <w:sz w:val="24"/>
          <w:szCs w:val="24"/>
        </w:rPr>
        <w:t>] в</w:t>
      </w:r>
      <w:r w:rsidR="00CF76E6">
        <w:rPr>
          <w:rFonts w:ascii="Times New Roman" w:eastAsia="Times New Roman" w:hAnsi="Times New Roman" w:cs="Times New Roman"/>
          <w:iCs/>
          <w:color w:val="000000"/>
          <w:sz w:val="24"/>
          <w:szCs w:val="24"/>
        </w:rPr>
        <w:t>ъв</w:t>
      </w:r>
      <w:r w:rsidR="00F24BEF">
        <w:rPr>
          <w:rFonts w:ascii="Times New Roman" w:eastAsia="Times New Roman" w:hAnsi="Times New Roman" w:cs="Times New Roman"/>
          <w:iCs/>
          <w:color w:val="000000"/>
          <w:sz w:val="24"/>
          <w:szCs w:val="24"/>
        </w:rPr>
        <w:t xml:space="preserve"> </w:t>
      </w:r>
      <w:r w:rsidR="00CF76E6" w:rsidRPr="00CF76E6">
        <w:rPr>
          <w:rFonts w:ascii="Times New Roman" w:eastAsia="Times New Roman" w:hAnsi="Times New Roman" w:cs="Times New Roman"/>
          <w:iCs/>
          <w:color w:val="000000"/>
          <w:sz w:val="24"/>
          <w:szCs w:val="24"/>
        </w:rPr>
        <w:t>вътрешен конкурентен избор за определяне на изпълнител по условията на рамково споразумение № ……………….</w:t>
      </w:r>
      <w:r w:rsidRPr="00907CB6">
        <w:rPr>
          <w:rFonts w:ascii="Times New Roman" w:eastAsia="Times New Roman" w:hAnsi="Times New Roman" w:cs="Times New Roman"/>
          <w:iCs/>
          <w:color w:val="000000"/>
          <w:sz w:val="24"/>
          <w:szCs w:val="24"/>
        </w:rPr>
        <w:t xml:space="preserve"> с предмет:[</w:t>
      </w:r>
      <w:r w:rsidRPr="00907CB6">
        <w:rPr>
          <w:rFonts w:ascii="Times New Roman" w:eastAsia="Times New Roman" w:hAnsi="Times New Roman" w:cs="Times New Roman"/>
          <w:i/>
          <w:iCs/>
          <w:color w:val="000000"/>
          <w:sz w:val="24"/>
          <w:szCs w:val="24"/>
        </w:rPr>
        <w:t>посочва се наименованието на обществената поръчка</w:t>
      </w:r>
      <w:r w:rsidRPr="00907CB6">
        <w:rPr>
          <w:rFonts w:ascii="Times New Roman" w:eastAsia="Times New Roman" w:hAnsi="Times New Roman" w:cs="Times New Roman"/>
          <w:iCs/>
          <w:color w:val="000000"/>
          <w:sz w:val="24"/>
          <w:szCs w:val="24"/>
        </w:rPr>
        <w:t>]</w:t>
      </w:r>
    </w:p>
    <w:p w:rsidR="00B12D6E" w:rsidRDefault="00B12D6E" w:rsidP="00907CB6">
      <w:pPr>
        <w:spacing w:after="120"/>
        <w:ind w:right="70"/>
        <w:jc w:val="center"/>
        <w:rPr>
          <w:rFonts w:ascii="Times New Roman" w:eastAsia="Times New Roman" w:hAnsi="Times New Roman" w:cs="Times New Roman"/>
          <w:b/>
          <w:iCs/>
          <w:color w:val="000000"/>
          <w:sz w:val="24"/>
          <w:szCs w:val="24"/>
        </w:rPr>
      </w:pPr>
    </w:p>
    <w:p w:rsidR="00907CB6" w:rsidRPr="00907CB6" w:rsidRDefault="00907CB6" w:rsidP="00907CB6">
      <w:pPr>
        <w:spacing w:after="120"/>
        <w:ind w:right="70"/>
        <w:jc w:val="center"/>
        <w:rPr>
          <w:rFonts w:ascii="Times New Roman" w:eastAsia="Times New Roman" w:hAnsi="Times New Roman" w:cs="Times New Roman"/>
          <w:b/>
          <w:iCs/>
          <w:color w:val="000000"/>
          <w:sz w:val="24"/>
          <w:szCs w:val="24"/>
        </w:rPr>
      </w:pPr>
      <w:r w:rsidRPr="00907CB6">
        <w:rPr>
          <w:rFonts w:ascii="Times New Roman" w:eastAsia="Times New Roman" w:hAnsi="Times New Roman" w:cs="Times New Roman"/>
          <w:b/>
          <w:iCs/>
          <w:color w:val="000000"/>
          <w:sz w:val="24"/>
          <w:szCs w:val="24"/>
        </w:rPr>
        <w:t>ДЕКЛАРИРАМ, че:</w:t>
      </w:r>
    </w:p>
    <w:p w:rsidR="00907CB6" w:rsidRPr="00907CB6" w:rsidRDefault="00907CB6" w:rsidP="00907CB6">
      <w:pPr>
        <w:numPr>
          <w:ilvl w:val="0"/>
          <w:numId w:val="13"/>
        </w:numPr>
        <w:tabs>
          <w:tab w:val="left" w:pos="993"/>
        </w:tabs>
        <w:spacing w:after="0" w:line="240" w:lineRule="auto"/>
        <w:ind w:left="0" w:right="68" w:firstLine="709"/>
        <w:jc w:val="both"/>
        <w:rPr>
          <w:rFonts w:ascii="Times New Roman" w:eastAsia="Times New Roman" w:hAnsi="Times New Roman" w:cs="Times New Roman"/>
          <w:iCs/>
          <w:color w:val="000000"/>
          <w:sz w:val="24"/>
          <w:szCs w:val="24"/>
        </w:rPr>
      </w:pPr>
      <w:r w:rsidRPr="00907CB6">
        <w:rPr>
          <w:rFonts w:ascii="Times New Roman" w:eastAsia="Times New Roman" w:hAnsi="Times New Roman" w:cs="Times New Roman"/>
          <w:iCs/>
          <w:color w:val="000000"/>
          <w:sz w:val="24"/>
          <w:szCs w:val="24"/>
        </w:rPr>
        <w:t xml:space="preserve">Представляваното от мен дружество </w:t>
      </w:r>
      <w:r w:rsidRPr="00907CB6">
        <w:rPr>
          <w:rFonts w:ascii="Times New Roman" w:eastAsia="Times New Roman" w:hAnsi="Times New Roman" w:cs="Times New Roman"/>
          <w:iCs/>
          <w:color w:val="000000"/>
          <w:sz w:val="24"/>
          <w:szCs w:val="24"/>
          <w:lang w:val="ru-RU"/>
        </w:rPr>
        <w:t>[</w:t>
      </w:r>
      <w:r w:rsidRPr="00907CB6">
        <w:rPr>
          <w:rFonts w:ascii="Times New Roman" w:eastAsia="Times New Roman" w:hAnsi="Times New Roman" w:cs="Times New Roman"/>
          <w:i/>
          <w:iCs/>
          <w:color w:val="000000"/>
          <w:sz w:val="24"/>
          <w:szCs w:val="24"/>
          <w:lang w:val="en-US"/>
        </w:rPr>
        <w:t>e</w:t>
      </w:r>
      <w:r w:rsidRPr="00907CB6">
        <w:rPr>
          <w:rFonts w:ascii="Times New Roman" w:eastAsia="Times New Roman" w:hAnsi="Times New Roman" w:cs="Times New Roman"/>
          <w:i/>
          <w:iCs/>
          <w:color w:val="000000"/>
          <w:sz w:val="24"/>
          <w:szCs w:val="24"/>
          <w:lang w:val="ru-RU"/>
        </w:rPr>
        <w:t xml:space="preserve"> / </w:t>
      </w:r>
      <w:r w:rsidRPr="00907CB6">
        <w:rPr>
          <w:rFonts w:ascii="Times New Roman" w:eastAsia="Times New Roman" w:hAnsi="Times New Roman" w:cs="Times New Roman"/>
          <w:i/>
          <w:iCs/>
          <w:color w:val="000000"/>
          <w:sz w:val="24"/>
          <w:szCs w:val="24"/>
        </w:rPr>
        <w:t xml:space="preserve">не е </w:t>
      </w:r>
      <w:r w:rsidRPr="00907CB6">
        <w:rPr>
          <w:rFonts w:ascii="Times New Roman" w:eastAsia="Times New Roman" w:hAnsi="Times New Roman" w:cs="Times New Roman"/>
          <w:iCs/>
          <w:color w:val="000000"/>
          <w:sz w:val="24"/>
          <w:szCs w:val="24"/>
          <w:lang w:val="ru-RU"/>
        </w:rPr>
        <w:t xml:space="preserve">] – </w:t>
      </w:r>
      <w:r w:rsidRPr="00907CB6">
        <w:rPr>
          <w:rFonts w:ascii="Times New Roman" w:eastAsia="Times New Roman" w:hAnsi="Times New Roman" w:cs="Times New Roman"/>
          <w:i/>
          <w:iCs/>
          <w:color w:val="000000"/>
          <w:sz w:val="24"/>
          <w:szCs w:val="24"/>
        </w:rPr>
        <w:t>оставя се вярното</w:t>
      </w:r>
      <w:r w:rsidR="00F24BEF">
        <w:rPr>
          <w:rFonts w:ascii="Times New Roman" w:eastAsia="Times New Roman" w:hAnsi="Times New Roman" w:cs="Times New Roman"/>
          <w:i/>
          <w:iCs/>
          <w:color w:val="000000"/>
          <w:sz w:val="24"/>
          <w:szCs w:val="24"/>
        </w:rPr>
        <w:t xml:space="preserve"> </w:t>
      </w:r>
      <w:r w:rsidRPr="00907CB6">
        <w:rPr>
          <w:rFonts w:ascii="Times New Roman" w:eastAsia="Times New Roman" w:hAnsi="Times New Roman" w:cs="Times New Roman"/>
          <w:iCs/>
          <w:color w:val="000000"/>
          <w:sz w:val="24"/>
          <w:szCs w:val="24"/>
        </w:rPr>
        <w:t>регистрирано в юрисдикция с преференциален данъчен режим, като е налице изключение по смисъла на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907CB6" w:rsidRPr="00907CB6" w:rsidRDefault="00907CB6" w:rsidP="00907CB6">
      <w:pPr>
        <w:numPr>
          <w:ilvl w:val="0"/>
          <w:numId w:val="13"/>
        </w:numPr>
        <w:tabs>
          <w:tab w:val="left" w:pos="993"/>
        </w:tabs>
        <w:spacing w:after="0" w:line="240" w:lineRule="auto"/>
        <w:ind w:left="0" w:right="68" w:firstLine="709"/>
        <w:jc w:val="both"/>
        <w:rPr>
          <w:rFonts w:ascii="Times New Roman" w:eastAsia="Times New Roman" w:hAnsi="Times New Roman" w:cs="Times New Roman"/>
          <w:iCs/>
          <w:color w:val="000000"/>
          <w:sz w:val="24"/>
          <w:szCs w:val="24"/>
        </w:rPr>
      </w:pPr>
      <w:r w:rsidRPr="00907CB6">
        <w:rPr>
          <w:rFonts w:ascii="Times New Roman" w:eastAsia="Times New Roman" w:hAnsi="Times New Roman" w:cs="Times New Roman"/>
          <w:iCs/>
          <w:color w:val="000000"/>
          <w:sz w:val="24"/>
          <w:szCs w:val="24"/>
        </w:rPr>
        <w:t>Представляваното от мен дружество не е свързано лице по смисъла на §</w:t>
      </w:r>
      <w:r w:rsidRPr="00907CB6">
        <w:rPr>
          <w:rFonts w:ascii="Times New Roman" w:eastAsia="Times New Roman" w:hAnsi="Times New Roman" w:cs="Times New Roman"/>
          <w:iCs/>
          <w:color w:val="000000"/>
          <w:sz w:val="24"/>
          <w:szCs w:val="24"/>
          <w:lang w:val="en-US"/>
        </w:rPr>
        <w:t> </w:t>
      </w:r>
      <w:r w:rsidRPr="00907CB6">
        <w:rPr>
          <w:rFonts w:ascii="Times New Roman" w:eastAsia="Times New Roman" w:hAnsi="Times New Roman" w:cs="Times New Roman"/>
          <w:iCs/>
          <w:color w:val="000000"/>
          <w:sz w:val="24"/>
          <w:szCs w:val="24"/>
        </w:rPr>
        <w:t>1 от Допълнителните разпоредби на Търговския закон</w:t>
      </w:r>
      <w:r w:rsidRPr="00907CB6">
        <w:rPr>
          <w:rFonts w:ascii="Times New Roman" w:eastAsia="Times New Roman" w:hAnsi="Times New Roman" w:cs="Times New Roman"/>
          <w:sz w:val="24"/>
          <w:szCs w:val="24"/>
          <w:vertAlign w:val="superscript"/>
        </w:rPr>
        <w:footnoteReference w:id="2"/>
      </w:r>
      <w:r w:rsidRPr="00907CB6">
        <w:rPr>
          <w:rFonts w:ascii="Times New Roman" w:eastAsia="Times New Roman" w:hAnsi="Times New Roman" w:cs="Times New Roman"/>
          <w:iCs/>
          <w:color w:val="000000"/>
          <w:sz w:val="24"/>
          <w:szCs w:val="24"/>
        </w:rPr>
        <w:t xml:space="preserve"> с дружества, регистрирани в юрисдикция с преференциален данъчен режим.</w:t>
      </w:r>
    </w:p>
    <w:p w:rsidR="00907CB6" w:rsidRPr="00907CB6" w:rsidRDefault="00907CB6" w:rsidP="00907CB6">
      <w:pPr>
        <w:spacing w:after="120"/>
        <w:jc w:val="both"/>
        <w:rPr>
          <w:rFonts w:ascii="Times New Roman" w:eastAsia="Times New Roman" w:hAnsi="Times New Roman" w:cs="Times New Roman"/>
          <w:sz w:val="24"/>
          <w:szCs w:val="24"/>
        </w:rPr>
      </w:pPr>
    </w:p>
    <w:p w:rsidR="00907CB6" w:rsidRPr="00907CB6" w:rsidRDefault="00907CB6" w:rsidP="00907CB6">
      <w:pPr>
        <w:spacing w:after="120"/>
        <w:jc w:val="both"/>
        <w:rPr>
          <w:rFonts w:ascii="Times New Roman" w:eastAsia="Times New Roman" w:hAnsi="Times New Roman" w:cs="Times New Roman"/>
          <w:sz w:val="24"/>
          <w:szCs w:val="24"/>
        </w:rPr>
      </w:pPr>
      <w:r w:rsidRPr="00907CB6">
        <w:rPr>
          <w:rFonts w:ascii="Times New Roman" w:eastAsia="Times New Roman" w:hAnsi="Times New Roman" w:cs="Times New Roman"/>
          <w:sz w:val="24"/>
          <w:szCs w:val="24"/>
        </w:rPr>
        <w:t>Известна ми е отговорността по чл. 313 от Наказателния кодекс.</w:t>
      </w:r>
    </w:p>
    <w:p w:rsidR="00907CB6" w:rsidRDefault="00907CB6" w:rsidP="00907CB6">
      <w:pPr>
        <w:tabs>
          <w:tab w:val="right" w:pos="9000"/>
        </w:tabs>
        <w:spacing w:after="120"/>
        <w:rPr>
          <w:rFonts w:ascii="Times New Roman" w:eastAsia="Times New Roman" w:hAnsi="Times New Roman" w:cs="Times New Roman"/>
          <w:sz w:val="24"/>
          <w:szCs w:val="24"/>
        </w:rPr>
      </w:pPr>
      <w:r w:rsidRPr="00907CB6">
        <w:rPr>
          <w:rFonts w:ascii="Times New Roman" w:eastAsia="Times New Roman" w:hAnsi="Times New Roman" w:cs="Times New Roman"/>
          <w:sz w:val="24"/>
          <w:szCs w:val="24"/>
        </w:rPr>
        <w:t>Дата: [</w:t>
      </w:r>
      <w:r w:rsidRPr="00907CB6">
        <w:rPr>
          <w:rFonts w:ascii="Times New Roman" w:eastAsia="Times New Roman" w:hAnsi="Times New Roman" w:cs="Times New Roman"/>
          <w:i/>
          <w:iCs/>
          <w:sz w:val="24"/>
          <w:szCs w:val="24"/>
        </w:rPr>
        <w:t>дата на подписване</w:t>
      </w:r>
      <w:r w:rsidRPr="00907CB6">
        <w:rPr>
          <w:rFonts w:ascii="Times New Roman" w:eastAsia="Times New Roman" w:hAnsi="Times New Roman" w:cs="Times New Roman"/>
          <w:sz w:val="24"/>
          <w:szCs w:val="24"/>
        </w:rPr>
        <w:t>]</w:t>
      </w:r>
      <w:r w:rsidRPr="00907CB6">
        <w:rPr>
          <w:rFonts w:ascii="Times New Roman" w:eastAsia="Times New Roman" w:hAnsi="Times New Roman" w:cs="Times New Roman"/>
          <w:sz w:val="24"/>
          <w:szCs w:val="24"/>
        </w:rPr>
        <w:tab/>
        <w:t>Декларатор: [</w:t>
      </w:r>
      <w:r w:rsidRPr="00907CB6">
        <w:rPr>
          <w:rFonts w:ascii="Times New Roman" w:eastAsia="Times New Roman" w:hAnsi="Times New Roman" w:cs="Times New Roman"/>
          <w:i/>
          <w:iCs/>
          <w:sz w:val="24"/>
          <w:szCs w:val="24"/>
        </w:rPr>
        <w:t>подпис, печат</w:t>
      </w:r>
      <w:r w:rsidRPr="00907CB6">
        <w:rPr>
          <w:rFonts w:ascii="Times New Roman" w:eastAsia="Times New Roman" w:hAnsi="Times New Roman" w:cs="Times New Roman"/>
          <w:sz w:val="24"/>
          <w:szCs w:val="24"/>
        </w:rPr>
        <w:t>]</w:t>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F96BC1" w:rsidRPr="00A069EF" w:rsidTr="00243E27">
        <w:trPr>
          <w:trHeight w:val="1592"/>
        </w:trPr>
        <w:tc>
          <w:tcPr>
            <w:tcW w:w="1163" w:type="dxa"/>
            <w:tcBorders>
              <w:top w:val="thinThickSmallGap" w:sz="24" w:space="0" w:color="auto"/>
              <w:bottom w:val="thinThickSmallGap" w:sz="24" w:space="0" w:color="auto"/>
            </w:tcBorders>
          </w:tcPr>
          <w:p w:rsidR="00F96BC1" w:rsidRPr="00A069EF" w:rsidRDefault="00F96BC1" w:rsidP="00243E27">
            <w:pPr>
              <w:spacing w:after="0" w:line="240" w:lineRule="auto"/>
              <w:rPr>
                <w:rFonts w:ascii="Calibri" w:eastAsia="Calibri" w:hAnsi="Calibri" w:cs="Times New Roman"/>
              </w:rPr>
            </w:pPr>
            <w:r w:rsidRPr="00A069EF">
              <w:rPr>
                <w:rFonts w:ascii="Calibri" w:eastAsia="Calibri" w:hAnsi="Calibri" w:cs="Times New Roman"/>
                <w:noProof/>
                <w:lang w:eastAsia="bg-BG"/>
              </w:rPr>
              <w:lastRenderedPageBreak/>
              <w:drawing>
                <wp:anchor distT="0" distB="0" distL="114300" distR="114300" simplePos="0" relativeHeight="251687936"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37" name="Picture 9"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F96BC1" w:rsidRPr="00A069EF" w:rsidRDefault="00F96BC1" w:rsidP="00243E27">
            <w:pPr>
              <w:spacing w:after="0" w:line="240" w:lineRule="auto"/>
              <w:rPr>
                <w:rFonts w:ascii="Calibri" w:eastAsia="Calibri" w:hAnsi="Calibri" w:cs="Times New Roman"/>
              </w:rPr>
            </w:pPr>
          </w:p>
          <w:p w:rsidR="00F96BC1" w:rsidRPr="00A069EF" w:rsidRDefault="00F96BC1" w:rsidP="00243E27">
            <w:pPr>
              <w:spacing w:after="0" w:line="240" w:lineRule="auto"/>
              <w:rPr>
                <w:rFonts w:ascii="Calibri" w:eastAsia="Calibri" w:hAnsi="Calibri" w:cs="Times New Roman"/>
              </w:rPr>
            </w:pPr>
          </w:p>
          <w:p w:rsidR="00F96BC1" w:rsidRPr="00A069EF" w:rsidRDefault="00F96BC1" w:rsidP="00243E27">
            <w:pPr>
              <w:spacing w:after="0" w:line="240" w:lineRule="auto"/>
              <w:rPr>
                <w:rFonts w:ascii="Calibri" w:eastAsia="Calibri" w:hAnsi="Calibri" w:cs="Times New Roman"/>
              </w:rPr>
            </w:pPr>
          </w:p>
          <w:p w:rsidR="00F96BC1" w:rsidRPr="00A069EF" w:rsidRDefault="00F96BC1" w:rsidP="00243E27">
            <w:pPr>
              <w:spacing w:after="0" w:line="240" w:lineRule="auto"/>
              <w:rPr>
                <w:rFonts w:ascii="Calibri" w:eastAsia="Calibri" w:hAnsi="Calibri" w:cs="Times New Roman"/>
              </w:rPr>
            </w:pPr>
          </w:p>
          <w:p w:rsidR="00F96BC1" w:rsidRPr="00A069EF" w:rsidRDefault="00F96BC1" w:rsidP="00243E27">
            <w:pPr>
              <w:spacing w:after="0" w:line="240" w:lineRule="auto"/>
              <w:rPr>
                <w:rFonts w:ascii="Calibri" w:eastAsia="Calibri" w:hAnsi="Calibri" w:cs="Times New Roman"/>
              </w:rPr>
            </w:pPr>
          </w:p>
        </w:tc>
        <w:tc>
          <w:tcPr>
            <w:tcW w:w="3407" w:type="dxa"/>
            <w:tcBorders>
              <w:top w:val="thinThickSmallGap" w:sz="24" w:space="0" w:color="auto"/>
              <w:bottom w:val="thinThickSmallGap" w:sz="24" w:space="0" w:color="auto"/>
            </w:tcBorders>
          </w:tcPr>
          <w:p w:rsidR="00F96BC1" w:rsidRPr="00A069EF" w:rsidRDefault="00F96BC1" w:rsidP="00243E27">
            <w:pPr>
              <w:spacing w:after="0" w:line="240" w:lineRule="auto"/>
              <w:jc w:val="center"/>
              <w:rPr>
                <w:rFonts w:ascii="Calibri" w:eastAsia="Calibri" w:hAnsi="Calibri" w:cs="Times New Roman"/>
                <w:b/>
                <w:color w:val="000000"/>
                <w:sz w:val="12"/>
              </w:rPr>
            </w:pPr>
          </w:p>
          <w:p w:rsidR="00F96BC1" w:rsidRPr="00A069EF" w:rsidRDefault="00F96BC1" w:rsidP="00243E27">
            <w:pPr>
              <w:spacing w:after="0" w:line="240" w:lineRule="auto"/>
              <w:jc w:val="center"/>
              <w:rPr>
                <w:rFonts w:ascii="Calibri" w:eastAsia="Calibri" w:hAnsi="Calibri" w:cs="Times New Roman"/>
                <w:color w:val="000000"/>
                <w:sz w:val="18"/>
              </w:rPr>
            </w:pPr>
            <w:smartTag w:uri="urn:schemas-microsoft-com:office:smarttags" w:element="place">
              <w:smartTag w:uri="urn:schemas-microsoft-com:office:smarttags" w:element="PlaceType">
                <w:r w:rsidRPr="00A069EF">
                  <w:rPr>
                    <w:rFonts w:ascii="Calibri" w:eastAsia="Calibri" w:hAnsi="Calibri" w:cs="Times New Roman"/>
                    <w:b/>
                    <w:color w:val="000000"/>
                    <w:sz w:val="18"/>
                  </w:rPr>
                  <w:t>REPUBLIC</w:t>
                </w:r>
              </w:smartTag>
              <w:r w:rsidRPr="00A069EF">
                <w:rPr>
                  <w:rFonts w:ascii="Calibri" w:eastAsia="Calibri" w:hAnsi="Calibri" w:cs="Times New Roman"/>
                  <w:b/>
                  <w:color w:val="000000"/>
                  <w:sz w:val="18"/>
                </w:rPr>
                <w:t xml:space="preserve"> OF </w:t>
              </w:r>
              <w:smartTag w:uri="urn:schemas-microsoft-com:office:smarttags" w:element="PlaceName">
                <w:r w:rsidRPr="00A069EF">
                  <w:rPr>
                    <w:rFonts w:ascii="Calibri" w:eastAsia="Calibri" w:hAnsi="Calibri" w:cs="Times New Roman"/>
                    <w:b/>
                    <w:color w:val="000000"/>
                    <w:sz w:val="18"/>
                  </w:rPr>
                  <w:t>BULGARIA</w:t>
                </w:r>
              </w:smartTag>
            </w:smartTag>
          </w:p>
          <w:p w:rsidR="00F96BC1" w:rsidRPr="00A069EF" w:rsidRDefault="00F96BC1" w:rsidP="00243E27">
            <w:pPr>
              <w:spacing w:after="0" w:line="240" w:lineRule="auto"/>
              <w:jc w:val="center"/>
              <w:rPr>
                <w:rFonts w:ascii="Calibri" w:eastAsia="Calibri" w:hAnsi="Calibri" w:cs="Times New Roman"/>
                <w:color w:val="000000"/>
                <w:sz w:val="18"/>
              </w:rPr>
            </w:pPr>
            <w:smartTag w:uri="urn:schemas-microsoft-com:office:smarttags" w:element="place">
              <w:smartTag w:uri="urn:schemas-microsoft-com:office:smarttags" w:element="PlaceName">
                <w:r w:rsidRPr="00A069EF">
                  <w:rPr>
                    <w:rFonts w:ascii="TimokU" w:eastAsia="Calibri" w:hAnsi="TimokU" w:cs="Times New Roman"/>
                    <w:b/>
                    <w:color w:val="000000"/>
                    <w:sz w:val="18"/>
                  </w:rPr>
                  <w:t>NOVI</w:t>
                </w:r>
              </w:smartTag>
              <w:smartTag w:uri="urn:schemas-microsoft-com:office:smarttags" w:element="PlaceName">
                <w:r w:rsidRPr="00A069EF">
                  <w:rPr>
                    <w:rFonts w:ascii="TimokU" w:eastAsia="Calibri" w:hAnsi="TimokU" w:cs="Times New Roman"/>
                    <w:b/>
                    <w:color w:val="000000"/>
                    <w:sz w:val="18"/>
                  </w:rPr>
                  <w:t>PAZAR</w:t>
                </w:r>
              </w:smartTag>
              <w:smartTag w:uri="urn:schemas-microsoft-com:office:smarttags" w:element="PlaceType">
                <w:r w:rsidRPr="00A069EF">
                  <w:rPr>
                    <w:rFonts w:ascii="TimokU" w:eastAsia="Calibri" w:hAnsi="TimokU" w:cs="Times New Roman"/>
                    <w:b/>
                    <w:color w:val="000000"/>
                    <w:sz w:val="18"/>
                  </w:rPr>
                  <w:t>MUNICIPALITY</w:t>
                </w:r>
              </w:smartTag>
            </w:smartTag>
          </w:p>
          <w:p w:rsidR="00F96BC1" w:rsidRPr="00A069EF" w:rsidRDefault="00F96BC1" w:rsidP="00243E27">
            <w:pPr>
              <w:spacing w:after="0" w:line="240" w:lineRule="auto"/>
              <w:jc w:val="center"/>
              <w:rPr>
                <w:rFonts w:ascii="Calibri" w:eastAsia="Calibri" w:hAnsi="Calibri" w:cs="Times New Roman"/>
                <w:color w:val="000000"/>
                <w:sz w:val="18"/>
              </w:rPr>
            </w:pPr>
            <w:r w:rsidRPr="00A069EF">
              <w:rPr>
                <w:rFonts w:ascii="TimokU" w:eastAsia="Calibri" w:hAnsi="TimokU" w:cs="Times New Roman"/>
                <w:color w:val="000000"/>
                <w:sz w:val="18"/>
              </w:rPr>
              <w:t>Mayor’s</w:t>
            </w:r>
            <w:r>
              <w:rPr>
                <w:rFonts w:ascii="TimokU" w:eastAsia="Calibri" w:hAnsi="TimokU" w:cs="Times New Roman"/>
                <w:color w:val="000000"/>
                <w:sz w:val="18"/>
              </w:rPr>
              <w:t xml:space="preserve"> </w:t>
            </w:r>
            <w:r w:rsidRPr="00A069EF">
              <w:rPr>
                <w:rFonts w:ascii="TimokU" w:eastAsia="Calibri" w:hAnsi="TimokU" w:cs="Times New Roman"/>
                <w:color w:val="000000"/>
                <w:sz w:val="18"/>
              </w:rPr>
              <w:t>phone:+ 359 + 0537 / 23466</w:t>
            </w:r>
          </w:p>
          <w:p w:rsidR="00F96BC1" w:rsidRPr="00A069EF" w:rsidRDefault="00F96BC1" w:rsidP="00243E27">
            <w:pPr>
              <w:spacing w:after="0" w:line="240" w:lineRule="auto"/>
              <w:jc w:val="center"/>
              <w:rPr>
                <w:rFonts w:ascii="Calibri" w:eastAsia="Calibri" w:hAnsi="Calibri" w:cs="Times New Roman"/>
                <w:color w:val="000000"/>
                <w:sz w:val="18"/>
              </w:rPr>
            </w:pPr>
            <w:r w:rsidRPr="00A069EF">
              <w:rPr>
                <w:rFonts w:ascii="Calibri" w:eastAsia="Calibri" w:hAnsi="Calibri" w:cs="Times New Roman"/>
                <w:color w:val="000000"/>
                <w:sz w:val="18"/>
              </w:rPr>
              <w:t>Fax::  + 359 + 0537 / 240 10</w:t>
            </w:r>
          </w:p>
          <w:p w:rsidR="00F96BC1" w:rsidRPr="00A069EF" w:rsidRDefault="00F96BC1" w:rsidP="00243E27">
            <w:pPr>
              <w:spacing w:after="0" w:line="240" w:lineRule="auto"/>
              <w:jc w:val="center"/>
              <w:rPr>
                <w:rFonts w:ascii="TimokU" w:eastAsia="Calibri" w:hAnsi="TimokU" w:cs="Times New Roman"/>
                <w:color w:val="000000"/>
                <w:sz w:val="21"/>
              </w:rPr>
            </w:pPr>
            <w:r w:rsidRPr="00A069EF">
              <w:rPr>
                <w:rFonts w:ascii="TimokU" w:eastAsia="Calibri" w:hAnsi="TimokU" w:cs="Times New Roman"/>
                <w:color w:val="000000"/>
                <w:sz w:val="21"/>
              </w:rPr>
              <w:t>http://novipazar.acstre.com</w:t>
            </w:r>
          </w:p>
          <w:p w:rsidR="00F96BC1" w:rsidRPr="00A069EF" w:rsidRDefault="00F96BC1" w:rsidP="00243E27">
            <w:pPr>
              <w:spacing w:after="0" w:line="240" w:lineRule="auto"/>
              <w:jc w:val="center"/>
              <w:rPr>
                <w:rFonts w:ascii="Calibri" w:eastAsia="Calibri" w:hAnsi="Calibri" w:cs="Times New Roman"/>
                <w:color w:val="000000"/>
                <w:lang w:val="pt-BR"/>
              </w:rPr>
            </w:pPr>
            <w:r w:rsidRPr="00A069EF">
              <w:rPr>
                <w:rFonts w:ascii="TimokU" w:eastAsia="Calibri" w:hAnsi="TimokU" w:cs="Times New Roman"/>
                <w:color w:val="000000"/>
                <w:sz w:val="18"/>
                <w:lang w:val="pt-BR"/>
              </w:rPr>
              <w:t xml:space="preserve">E-mail: </w:t>
            </w:r>
            <w:hyperlink r:id="rId25" w:history="1">
              <w:r w:rsidRPr="00A069EF">
                <w:rPr>
                  <w:rFonts w:ascii="TimokU" w:eastAsia="Calibri" w:hAnsi="TimokU" w:cs="Times New Roman"/>
                  <w:color w:val="000000"/>
                  <w:sz w:val="18"/>
                  <w:u w:val="single"/>
                  <w:lang w:val="pt-BR"/>
                </w:rPr>
                <w:t>npazar@icon.bg</w:t>
              </w:r>
            </w:hyperlink>
          </w:p>
        </w:tc>
        <w:tc>
          <w:tcPr>
            <w:tcW w:w="3364" w:type="dxa"/>
            <w:tcBorders>
              <w:top w:val="thinThickSmallGap" w:sz="24" w:space="0" w:color="auto"/>
              <w:bottom w:val="thinThickSmallGap" w:sz="24" w:space="0" w:color="auto"/>
            </w:tcBorders>
          </w:tcPr>
          <w:p w:rsidR="00F96BC1" w:rsidRPr="00A069EF" w:rsidRDefault="00F96BC1" w:rsidP="00243E27">
            <w:pPr>
              <w:spacing w:after="0" w:line="240" w:lineRule="auto"/>
              <w:jc w:val="center"/>
              <w:rPr>
                <w:rFonts w:ascii="TimokU" w:eastAsia="Calibri" w:hAnsi="TimokU" w:cs="Times New Roman"/>
                <w:b/>
                <w:color w:val="000000"/>
                <w:sz w:val="8"/>
                <w:lang w:val="ru-RU"/>
              </w:rPr>
            </w:pPr>
          </w:p>
          <w:p w:rsidR="00F96BC1" w:rsidRPr="00A069EF" w:rsidRDefault="00F96BC1" w:rsidP="00243E27">
            <w:pPr>
              <w:spacing w:after="0" w:line="240" w:lineRule="auto"/>
              <w:jc w:val="center"/>
              <w:rPr>
                <w:rFonts w:ascii="Calibri" w:eastAsia="Calibri" w:hAnsi="Calibri" w:cs="Times New Roman"/>
                <w:color w:val="000000"/>
                <w:sz w:val="18"/>
              </w:rPr>
            </w:pPr>
            <w:r w:rsidRPr="00A069EF">
              <w:rPr>
                <w:rFonts w:ascii="TimokU" w:eastAsia="Calibri" w:hAnsi="TimokU" w:cs="Times New Roman"/>
                <w:b/>
                <w:color w:val="000000"/>
                <w:sz w:val="18"/>
              </w:rPr>
              <w:t>РЕПУБЛИКА БЪЛГАРИЯ</w:t>
            </w:r>
          </w:p>
          <w:p w:rsidR="00F96BC1" w:rsidRPr="00A069EF" w:rsidRDefault="00F96BC1" w:rsidP="00243E27">
            <w:pPr>
              <w:spacing w:after="0" w:line="240" w:lineRule="auto"/>
              <w:jc w:val="center"/>
              <w:rPr>
                <w:rFonts w:ascii="Calibri" w:eastAsia="Calibri" w:hAnsi="Calibri" w:cs="Times New Roman"/>
                <w:color w:val="000000"/>
                <w:sz w:val="18"/>
                <w:lang w:val="ru-RU"/>
              </w:rPr>
            </w:pPr>
            <w:r w:rsidRPr="00A069EF">
              <w:rPr>
                <w:rFonts w:ascii="TimokU" w:eastAsia="Calibri" w:hAnsi="TimokU" w:cs="Times New Roman"/>
                <w:b/>
                <w:color w:val="000000"/>
                <w:sz w:val="18"/>
              </w:rPr>
              <w:t>ОБЩИНА НОВИ ПАЗАР</w:t>
            </w:r>
          </w:p>
          <w:p w:rsidR="00F96BC1" w:rsidRPr="00A069EF" w:rsidRDefault="00F96BC1"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lang w:val="ru-RU"/>
              </w:rPr>
              <w:t>КМЕТ телефон:+359 + 0537 / 23466</w:t>
            </w:r>
          </w:p>
          <w:p w:rsidR="00F96BC1" w:rsidRPr="00A069EF" w:rsidRDefault="00F96BC1" w:rsidP="00243E27">
            <w:pPr>
              <w:spacing w:after="0" w:line="240" w:lineRule="auto"/>
              <w:jc w:val="center"/>
              <w:rPr>
                <w:rFonts w:ascii="TimokU" w:eastAsia="Calibri" w:hAnsi="TimokU" w:cs="Times New Roman"/>
                <w:color w:val="000000"/>
                <w:sz w:val="18"/>
              </w:rPr>
            </w:pPr>
            <w:r w:rsidRPr="00A069EF">
              <w:rPr>
                <w:rFonts w:ascii="Calibri" w:eastAsia="Calibri" w:hAnsi="Calibri" w:cs="Times New Roman"/>
                <w:color w:val="000000"/>
                <w:sz w:val="18"/>
                <w:lang w:val="ru-RU"/>
              </w:rPr>
              <w:t>Факс: +  359 + 0537 / 240 10</w:t>
            </w:r>
          </w:p>
          <w:p w:rsidR="00F96BC1" w:rsidRPr="00A069EF" w:rsidRDefault="00F96BC1"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rPr>
              <w:t>Зам</w:t>
            </w:r>
            <w:r>
              <w:rPr>
                <w:rFonts w:ascii="TimokU" w:eastAsia="Calibri" w:hAnsi="TimokU" w:cs="Times New Roman"/>
                <w:color w:val="000000"/>
                <w:sz w:val="18"/>
              </w:rPr>
              <w:t>.</w:t>
            </w:r>
            <w:r w:rsidRPr="00A069EF">
              <w:rPr>
                <w:rFonts w:ascii="TimokU" w:eastAsia="Calibri" w:hAnsi="TimokU" w:cs="Times New Roman"/>
                <w:color w:val="000000"/>
                <w:sz w:val="18"/>
              </w:rPr>
              <w:t xml:space="preserve"> кмет :</w:t>
            </w:r>
          </w:p>
          <w:p w:rsidR="00F96BC1" w:rsidRPr="00A069EF" w:rsidRDefault="00F96BC1"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rPr>
              <w:t>телефон +359 + 0537 / 222 66</w:t>
            </w:r>
          </w:p>
          <w:p w:rsidR="00F96BC1" w:rsidRPr="00A069EF" w:rsidRDefault="00F96BC1" w:rsidP="00243E27">
            <w:pPr>
              <w:spacing w:after="0" w:line="240" w:lineRule="auto"/>
              <w:jc w:val="center"/>
              <w:rPr>
                <w:rFonts w:ascii="Calibri" w:eastAsia="Calibri" w:hAnsi="Calibri" w:cs="Times New Roman"/>
                <w:color w:val="000000"/>
                <w:lang w:val="pt-BR"/>
              </w:rPr>
            </w:pPr>
            <w:r w:rsidRPr="00A069EF">
              <w:rPr>
                <w:rFonts w:ascii="TimokU" w:eastAsia="Calibri" w:hAnsi="TimokU" w:cs="Times New Roman"/>
                <w:color w:val="000000"/>
                <w:sz w:val="18"/>
              </w:rPr>
              <w:t>+359 + 0537 / 222 45, 224 64</w:t>
            </w:r>
          </w:p>
        </w:tc>
        <w:tc>
          <w:tcPr>
            <w:tcW w:w="1714" w:type="dxa"/>
            <w:tcBorders>
              <w:top w:val="thinThickSmallGap" w:sz="24" w:space="0" w:color="auto"/>
              <w:bottom w:val="thinThickSmallGap" w:sz="24" w:space="0" w:color="auto"/>
            </w:tcBorders>
          </w:tcPr>
          <w:p w:rsidR="00F96BC1" w:rsidRPr="00A069EF" w:rsidRDefault="00F96BC1" w:rsidP="00243E27">
            <w:pPr>
              <w:spacing w:after="0" w:line="240" w:lineRule="auto"/>
              <w:jc w:val="center"/>
              <w:rPr>
                <w:rFonts w:ascii="Courier" w:eastAsia="Calibri" w:hAnsi="Courier" w:cs="Times New Roman"/>
                <w:sz w:val="12"/>
              </w:rPr>
            </w:pPr>
          </w:p>
          <w:p w:rsidR="00F96BC1" w:rsidRPr="00A069EF" w:rsidRDefault="00F96BC1" w:rsidP="00243E27">
            <w:pPr>
              <w:spacing w:after="0" w:line="240" w:lineRule="auto"/>
              <w:jc w:val="center"/>
              <w:rPr>
                <w:rFonts w:ascii="Courier" w:eastAsia="Calibri" w:hAnsi="Courier" w:cs="Times New Roman"/>
                <w:sz w:val="28"/>
              </w:rPr>
            </w:pPr>
            <w:r w:rsidRPr="00A069EF">
              <w:rPr>
                <w:rFonts w:ascii="Courier" w:eastAsia="Calibri" w:hAnsi="Courier" w:cs="Times New Roman"/>
                <w:noProof/>
                <w:sz w:val="28"/>
                <w:lang w:eastAsia="bg-BG"/>
              </w:rPr>
              <w:drawing>
                <wp:inline distT="0" distB="0" distL="0" distR="0">
                  <wp:extent cx="645160" cy="774065"/>
                  <wp:effectExtent l="0" t="0" r="2540" b="6985"/>
                  <wp:docPr id="38" name="Picture 10"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F96BC1" w:rsidRPr="00A069EF" w:rsidTr="00243E27">
        <w:trPr>
          <w:trHeight w:val="356"/>
        </w:trPr>
        <w:tc>
          <w:tcPr>
            <w:tcW w:w="9648" w:type="dxa"/>
            <w:gridSpan w:val="4"/>
            <w:tcBorders>
              <w:top w:val="thinThickSmallGap" w:sz="24" w:space="0" w:color="auto"/>
              <w:bottom w:val="thinThickSmallGap" w:sz="24" w:space="0" w:color="auto"/>
            </w:tcBorders>
          </w:tcPr>
          <w:p w:rsidR="00F96BC1" w:rsidRPr="00A069EF" w:rsidRDefault="00F96BC1" w:rsidP="00243E27">
            <w:pPr>
              <w:spacing w:after="0"/>
              <w:jc w:val="center"/>
              <w:rPr>
                <w:rFonts w:ascii="Courier" w:eastAsia="Calibri" w:hAnsi="Courier" w:cs="Times New Roman"/>
                <w:lang w:val="ru-RU"/>
              </w:rPr>
            </w:pPr>
            <w:r w:rsidRPr="00A069EF">
              <w:rPr>
                <w:rFonts w:ascii="Calibri" w:eastAsia="Calibri" w:hAnsi="Calibri" w:cs="Times New Roman"/>
                <w:b/>
                <w:color w:val="800000"/>
              </w:rPr>
              <w:t>Община Нови пазар е сертифицирана по ISO</w:t>
            </w:r>
            <w:r w:rsidRPr="00A069EF">
              <w:rPr>
                <w:rFonts w:ascii="Calibri" w:eastAsia="Calibri" w:hAnsi="Calibri" w:cs="Times New Roman"/>
                <w:b/>
                <w:color w:val="800000"/>
                <w:lang w:val="ru-RU"/>
              </w:rPr>
              <w:t xml:space="preserve"> 9001:2008</w:t>
            </w:r>
          </w:p>
        </w:tc>
      </w:tr>
    </w:tbl>
    <w:p w:rsidR="00F96BC1" w:rsidRDefault="00F96BC1" w:rsidP="00F96BC1">
      <w:pPr>
        <w:jc w:val="right"/>
        <w:rPr>
          <w:rFonts w:ascii="Times New Roman" w:eastAsia="Times New Roman" w:hAnsi="Times New Roman" w:cs="Times New Roman"/>
          <w:i/>
          <w:color w:val="000000"/>
          <w:sz w:val="24"/>
          <w:szCs w:val="24"/>
        </w:rPr>
      </w:pPr>
      <w:r w:rsidRPr="00907CB6">
        <w:rPr>
          <w:rFonts w:ascii="Times New Roman" w:eastAsia="Times New Roman" w:hAnsi="Times New Roman" w:cs="Times New Roman"/>
          <w:i/>
          <w:color w:val="000000"/>
          <w:sz w:val="24"/>
          <w:szCs w:val="24"/>
        </w:rPr>
        <w:tab/>
      </w:r>
      <w:r w:rsidRPr="00907CB6">
        <w:rPr>
          <w:rFonts w:ascii="Times New Roman" w:eastAsia="Times New Roman" w:hAnsi="Times New Roman" w:cs="Times New Roman"/>
          <w:i/>
          <w:color w:val="000000"/>
          <w:sz w:val="24"/>
          <w:szCs w:val="24"/>
        </w:rPr>
        <w:tab/>
      </w:r>
      <w:r w:rsidRPr="00907CB6">
        <w:rPr>
          <w:rFonts w:ascii="Times New Roman" w:eastAsia="Times New Roman" w:hAnsi="Times New Roman" w:cs="Times New Roman"/>
          <w:i/>
          <w:color w:val="000000"/>
          <w:sz w:val="24"/>
          <w:szCs w:val="24"/>
        </w:rPr>
        <w:tab/>
      </w:r>
      <w:r w:rsidRPr="00907CB6">
        <w:rPr>
          <w:rFonts w:ascii="Times New Roman" w:eastAsia="Times New Roman" w:hAnsi="Times New Roman" w:cs="Times New Roman"/>
          <w:i/>
          <w:color w:val="000000"/>
          <w:sz w:val="24"/>
          <w:szCs w:val="24"/>
        </w:rPr>
        <w:tab/>
      </w:r>
    </w:p>
    <w:p w:rsidR="00F96BC1" w:rsidRPr="00B730A4" w:rsidRDefault="00F96BC1" w:rsidP="00F96BC1">
      <w:pPr>
        <w:jc w:val="right"/>
        <w:rPr>
          <w:rFonts w:ascii="Times New Roman" w:eastAsia="Times New Roman" w:hAnsi="Times New Roman" w:cs="Times New Roman"/>
          <w:b/>
          <w:color w:val="000000"/>
          <w:sz w:val="24"/>
          <w:szCs w:val="24"/>
        </w:rPr>
      </w:pPr>
      <w:r w:rsidRPr="00907CB6">
        <w:rPr>
          <w:rFonts w:ascii="Times New Roman" w:eastAsia="Times New Roman" w:hAnsi="Times New Roman" w:cs="Times New Roman"/>
          <w:i/>
          <w:color w:val="000000"/>
          <w:sz w:val="24"/>
          <w:szCs w:val="24"/>
        </w:rPr>
        <w:tab/>
      </w:r>
      <w:r w:rsidRPr="00E12323">
        <w:rPr>
          <w:rFonts w:ascii="Times New Roman" w:eastAsia="Times New Roman" w:hAnsi="Times New Roman" w:cs="Times New Roman"/>
          <w:b/>
          <w:sz w:val="24"/>
          <w:szCs w:val="24"/>
        </w:rPr>
        <w:t xml:space="preserve">ПРИЛОЖЕНИЕ </w:t>
      </w:r>
      <w:r w:rsidRPr="00E12323">
        <w:rPr>
          <w:rFonts w:ascii="Times New Roman" w:eastAsia="Times New Roman" w:hAnsi="Times New Roman" w:cs="Times New Roman"/>
          <w:b/>
          <w:color w:val="000000"/>
          <w:sz w:val="24"/>
          <w:szCs w:val="24"/>
        </w:rPr>
        <w:t xml:space="preserve">№ </w:t>
      </w:r>
      <w:r w:rsidR="00151AEB" w:rsidRPr="00E12323">
        <w:rPr>
          <w:rFonts w:ascii="Times New Roman" w:eastAsia="Times New Roman" w:hAnsi="Times New Roman" w:cs="Times New Roman"/>
          <w:b/>
          <w:color w:val="000000"/>
          <w:sz w:val="24"/>
          <w:szCs w:val="24"/>
        </w:rPr>
        <w:t>8</w:t>
      </w:r>
    </w:p>
    <w:p w:rsidR="00F96BC1" w:rsidRPr="00907CB6" w:rsidRDefault="00F96BC1" w:rsidP="00F96BC1">
      <w:pPr>
        <w:spacing w:after="0" w:line="240" w:lineRule="auto"/>
        <w:ind w:right="68"/>
        <w:jc w:val="center"/>
        <w:rPr>
          <w:rFonts w:ascii="Times New Roman" w:eastAsia="Times New Roman" w:hAnsi="Times New Roman" w:cs="Times New Roman"/>
          <w:b/>
          <w:iCs/>
          <w:color w:val="000000"/>
          <w:sz w:val="24"/>
          <w:szCs w:val="24"/>
        </w:rPr>
      </w:pPr>
      <w:r w:rsidRPr="00907CB6">
        <w:rPr>
          <w:rFonts w:ascii="Times New Roman" w:eastAsia="Times New Roman" w:hAnsi="Times New Roman" w:cs="Times New Roman"/>
          <w:b/>
          <w:iCs/>
          <w:color w:val="000000"/>
          <w:sz w:val="24"/>
          <w:szCs w:val="24"/>
        </w:rPr>
        <w:t>ДЕКЛАРАЦИЯ</w:t>
      </w:r>
    </w:p>
    <w:p w:rsidR="00151AEB" w:rsidRDefault="00151AEB" w:rsidP="00EA2F31">
      <w:pPr>
        <w:spacing w:after="120"/>
        <w:ind w:left="707" w:right="70" w:firstLine="709"/>
      </w:pPr>
      <w:r w:rsidRPr="001F4A9F">
        <w:rPr>
          <w:rFonts w:ascii="Times New Roman" w:eastAsia="Times New Roman" w:hAnsi="Times New Roman" w:cs="Times New Roman"/>
          <w:b/>
          <w:i/>
          <w:sz w:val="24"/>
          <w:szCs w:val="24"/>
        </w:rPr>
        <w:t xml:space="preserve">по </w:t>
      </w:r>
      <w:hyperlink r:id="rId26" w:history="1">
        <w:r w:rsidRPr="001F4A9F">
          <w:rPr>
            <w:rFonts w:ascii="Times New Roman" w:hAnsi="Times New Roman" w:cs="Times New Roman"/>
            <w:b/>
            <w:i/>
            <w:sz w:val="24"/>
            <w:szCs w:val="24"/>
          </w:rPr>
          <w:t>чл. 5</w:t>
        </w:r>
        <w:r>
          <w:rPr>
            <w:rFonts w:ascii="Times New Roman" w:hAnsi="Times New Roman" w:cs="Times New Roman"/>
            <w:b/>
            <w:i/>
            <w:sz w:val="24"/>
            <w:szCs w:val="24"/>
          </w:rPr>
          <w:t>5</w:t>
        </w:r>
        <w:r w:rsidR="00EA2F31">
          <w:rPr>
            <w:rFonts w:ascii="Times New Roman" w:hAnsi="Times New Roman" w:cs="Times New Roman"/>
            <w:b/>
            <w:i/>
            <w:sz w:val="24"/>
            <w:szCs w:val="24"/>
          </w:rPr>
          <w:t xml:space="preserve">, ал. 1, т. 1 </w:t>
        </w:r>
        <w:r w:rsidRPr="001F4A9F">
          <w:rPr>
            <w:rFonts w:ascii="Times New Roman" w:hAnsi="Times New Roman" w:cs="Times New Roman"/>
            <w:b/>
            <w:i/>
            <w:sz w:val="24"/>
            <w:szCs w:val="24"/>
          </w:rPr>
          <w:t>от Закона за обществените поръчки</w:t>
        </w:r>
      </w:hyperlink>
    </w:p>
    <w:p w:rsidR="00151AEB" w:rsidRDefault="00151AEB" w:rsidP="00F96BC1">
      <w:pPr>
        <w:spacing w:after="120"/>
        <w:ind w:right="70" w:firstLine="709"/>
        <w:jc w:val="both"/>
      </w:pPr>
    </w:p>
    <w:p w:rsidR="00F96BC1" w:rsidRPr="00907CB6" w:rsidRDefault="00F96BC1" w:rsidP="00F96BC1">
      <w:pPr>
        <w:spacing w:after="120"/>
        <w:ind w:right="70" w:firstLine="709"/>
        <w:jc w:val="both"/>
        <w:rPr>
          <w:rFonts w:ascii="Times New Roman" w:eastAsia="Times New Roman" w:hAnsi="Times New Roman" w:cs="Times New Roman"/>
          <w:iCs/>
          <w:color w:val="000000"/>
          <w:sz w:val="24"/>
          <w:szCs w:val="24"/>
        </w:rPr>
      </w:pPr>
      <w:r w:rsidRPr="00907CB6">
        <w:rPr>
          <w:rFonts w:ascii="Times New Roman" w:eastAsia="Times New Roman" w:hAnsi="Times New Roman" w:cs="Times New Roman"/>
          <w:iCs/>
          <w:color w:val="000000"/>
          <w:sz w:val="24"/>
          <w:szCs w:val="24"/>
        </w:rPr>
        <w:t>Долуподписаният</w:t>
      </w:r>
      <w:r w:rsidR="00151AEB">
        <w:rPr>
          <w:rFonts w:ascii="Times New Roman" w:eastAsia="Times New Roman" w:hAnsi="Times New Roman" w:cs="Times New Roman"/>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ната</w:t>
      </w:r>
      <w:r w:rsidRPr="00907CB6">
        <w:rPr>
          <w:rFonts w:ascii="Times New Roman" w:eastAsia="Times New Roman" w:hAnsi="Times New Roman" w:cs="Times New Roman"/>
          <w:iCs/>
          <w:color w:val="000000"/>
          <w:sz w:val="24"/>
          <w:szCs w:val="24"/>
        </w:rPr>
        <w:t>]</w:t>
      </w:r>
      <w:r>
        <w:rPr>
          <w:rFonts w:ascii="Times New Roman" w:eastAsia="Times New Roman" w:hAnsi="Times New Roman" w:cs="Times New Roman"/>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трите имена</w:t>
      </w:r>
      <w:r w:rsidRPr="00907CB6">
        <w:rPr>
          <w:rFonts w:ascii="Times New Roman" w:eastAsia="Times New Roman" w:hAnsi="Times New Roman" w:cs="Times New Roman"/>
          <w:iCs/>
          <w:color w:val="000000"/>
          <w:sz w:val="24"/>
          <w:szCs w:val="24"/>
        </w:rPr>
        <w:t>], в качеството си на</w:t>
      </w:r>
      <w:r>
        <w:rPr>
          <w:rFonts w:ascii="Times New Roman" w:eastAsia="Times New Roman" w:hAnsi="Times New Roman" w:cs="Times New Roman"/>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качество на подписващия</w:t>
      </w:r>
      <w:r w:rsidRPr="00907CB6">
        <w:rPr>
          <w:rFonts w:ascii="Times New Roman" w:eastAsia="Times New Roman" w:hAnsi="Times New Roman" w:cs="Times New Roman"/>
          <w:iCs/>
          <w:color w:val="000000"/>
          <w:sz w:val="24"/>
          <w:szCs w:val="24"/>
        </w:rPr>
        <w:t>] на [</w:t>
      </w:r>
      <w:r w:rsidRPr="00907CB6">
        <w:rPr>
          <w:rFonts w:ascii="Times New Roman" w:eastAsia="Times New Roman" w:hAnsi="Times New Roman" w:cs="Times New Roman"/>
          <w:i/>
          <w:iCs/>
          <w:color w:val="000000"/>
          <w:sz w:val="24"/>
          <w:szCs w:val="24"/>
        </w:rPr>
        <w:t>точно наименование на участника/участника в обединението</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участника</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участник в обединение-участник</w:t>
      </w:r>
      <w:r w:rsidRPr="00907CB6">
        <w:rPr>
          <w:rFonts w:ascii="Times New Roman" w:eastAsia="Times New Roman" w:hAnsi="Times New Roman" w:cs="Times New Roman"/>
          <w:iCs/>
          <w:color w:val="000000"/>
          <w:sz w:val="24"/>
          <w:szCs w:val="24"/>
        </w:rPr>
        <w:t>] в</w:t>
      </w:r>
      <w:r>
        <w:rPr>
          <w:rFonts w:ascii="Times New Roman" w:eastAsia="Times New Roman" w:hAnsi="Times New Roman" w:cs="Times New Roman"/>
          <w:iCs/>
          <w:color w:val="000000"/>
          <w:sz w:val="24"/>
          <w:szCs w:val="24"/>
        </w:rPr>
        <w:t xml:space="preserve">ъв </w:t>
      </w:r>
      <w:r w:rsidRPr="00CF76E6">
        <w:rPr>
          <w:rFonts w:ascii="Times New Roman" w:eastAsia="Times New Roman" w:hAnsi="Times New Roman" w:cs="Times New Roman"/>
          <w:iCs/>
          <w:color w:val="000000"/>
          <w:sz w:val="24"/>
          <w:szCs w:val="24"/>
        </w:rPr>
        <w:t>вътрешен конкурентен избор за определяне на изпълнител по условията на рамково споразумение № ……………….</w:t>
      </w:r>
      <w:r w:rsidRPr="00907CB6">
        <w:rPr>
          <w:rFonts w:ascii="Times New Roman" w:eastAsia="Times New Roman" w:hAnsi="Times New Roman" w:cs="Times New Roman"/>
          <w:iCs/>
          <w:color w:val="000000"/>
          <w:sz w:val="24"/>
          <w:szCs w:val="24"/>
        </w:rPr>
        <w:t xml:space="preserve"> с предмет:</w:t>
      </w:r>
      <w:r w:rsidR="00151AEB">
        <w:rPr>
          <w:rFonts w:ascii="Times New Roman" w:eastAsia="Times New Roman" w:hAnsi="Times New Roman" w:cs="Times New Roman"/>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посочва се наименованието на обществената поръчка</w:t>
      </w:r>
      <w:r w:rsidRPr="00907CB6">
        <w:rPr>
          <w:rFonts w:ascii="Times New Roman" w:eastAsia="Times New Roman" w:hAnsi="Times New Roman" w:cs="Times New Roman"/>
          <w:iCs/>
          <w:color w:val="000000"/>
          <w:sz w:val="24"/>
          <w:szCs w:val="24"/>
        </w:rPr>
        <w:t>]</w:t>
      </w:r>
    </w:p>
    <w:p w:rsidR="00F96BC1" w:rsidRPr="00151AEB" w:rsidRDefault="00F96BC1" w:rsidP="00F96BC1">
      <w:pPr>
        <w:spacing w:after="120"/>
        <w:ind w:right="70"/>
        <w:jc w:val="center"/>
        <w:rPr>
          <w:rFonts w:ascii="Times New Roman" w:eastAsia="Times New Roman" w:hAnsi="Times New Roman" w:cs="Times New Roman"/>
          <w:b/>
          <w:iCs/>
          <w:color w:val="000000"/>
          <w:sz w:val="24"/>
          <w:szCs w:val="24"/>
        </w:rPr>
      </w:pPr>
    </w:p>
    <w:p w:rsidR="00F96BC1" w:rsidRPr="00151AEB" w:rsidRDefault="00F96BC1" w:rsidP="00F96BC1">
      <w:pPr>
        <w:spacing w:after="120"/>
        <w:ind w:right="70"/>
        <w:jc w:val="center"/>
        <w:rPr>
          <w:rFonts w:ascii="Times New Roman" w:eastAsia="Times New Roman" w:hAnsi="Times New Roman" w:cs="Times New Roman"/>
          <w:b/>
          <w:iCs/>
          <w:color w:val="000000"/>
          <w:sz w:val="24"/>
          <w:szCs w:val="24"/>
        </w:rPr>
      </w:pPr>
      <w:r w:rsidRPr="00151AEB">
        <w:rPr>
          <w:rFonts w:ascii="Times New Roman" w:eastAsia="Times New Roman" w:hAnsi="Times New Roman" w:cs="Times New Roman"/>
          <w:b/>
          <w:iCs/>
          <w:color w:val="000000"/>
          <w:sz w:val="24"/>
          <w:szCs w:val="24"/>
        </w:rPr>
        <w:t>ДЕКЛАРИРАМ, че:</w:t>
      </w:r>
    </w:p>
    <w:p w:rsidR="00EA2F31" w:rsidRDefault="00151AEB" w:rsidP="00151AEB">
      <w:pPr>
        <w:pStyle w:val="ad"/>
        <w:numPr>
          <w:ilvl w:val="0"/>
          <w:numId w:val="23"/>
        </w:numPr>
        <w:spacing w:after="0" w:line="240" w:lineRule="auto"/>
        <w:ind w:left="0" w:firstLine="360"/>
        <w:jc w:val="both"/>
        <w:rPr>
          <w:rStyle w:val="alt"/>
          <w:rFonts w:ascii="Times New Roman" w:hAnsi="Times New Roman" w:cs="Times New Roman"/>
          <w:sz w:val="24"/>
          <w:szCs w:val="24"/>
        </w:rPr>
      </w:pPr>
      <w:r w:rsidRPr="00151AEB">
        <w:rPr>
          <w:rStyle w:val="alt"/>
          <w:rFonts w:ascii="Times New Roman" w:hAnsi="Times New Roman" w:cs="Times New Roman"/>
          <w:sz w:val="24"/>
          <w:szCs w:val="24"/>
        </w:rPr>
        <w:t>Не съм</w:t>
      </w:r>
      <w:r w:rsidR="00EA2F31">
        <w:rPr>
          <w:rStyle w:val="alt"/>
          <w:rFonts w:ascii="Times New Roman" w:hAnsi="Times New Roman" w:cs="Times New Roman"/>
          <w:sz w:val="24"/>
          <w:szCs w:val="24"/>
        </w:rPr>
        <w:t xml:space="preserve"> обявен </w:t>
      </w:r>
      <w:r w:rsidRPr="00151AEB">
        <w:rPr>
          <w:rStyle w:val="alt"/>
          <w:rFonts w:ascii="Times New Roman" w:hAnsi="Times New Roman" w:cs="Times New Roman"/>
          <w:sz w:val="24"/>
          <w:szCs w:val="24"/>
        </w:rPr>
        <w:t xml:space="preserve">в несъстоятелност или в производство по несъстоятелност, или в процедура по ликвидация и не съм сключил извънсъдебно споразумение с кредиторите си по смисъла на </w:t>
      </w:r>
      <w:hyperlink r:id="rId27" w:anchor="чл740');" w:history="1">
        <w:r w:rsidRPr="00151AEB">
          <w:rPr>
            <w:rStyle w:val="a7"/>
            <w:rFonts w:ascii="Times New Roman" w:hAnsi="Times New Roman" w:cs="Times New Roman"/>
            <w:sz w:val="24"/>
            <w:szCs w:val="24"/>
          </w:rPr>
          <w:t>чл. 740</w:t>
        </w:r>
      </w:hyperlink>
      <w:r w:rsidRPr="00151AEB">
        <w:rPr>
          <w:rStyle w:val="alt"/>
          <w:rFonts w:ascii="Times New Roman" w:hAnsi="Times New Roman" w:cs="Times New Roman"/>
          <w:sz w:val="24"/>
          <w:szCs w:val="24"/>
        </w:rPr>
        <w:t xml:space="preserve"> от </w:t>
      </w:r>
      <w:hyperlink r:id="rId28" w:history="1">
        <w:r w:rsidRPr="00151AEB">
          <w:rPr>
            <w:rStyle w:val="a7"/>
            <w:rFonts w:ascii="Times New Roman" w:hAnsi="Times New Roman" w:cs="Times New Roman"/>
            <w:sz w:val="24"/>
            <w:szCs w:val="24"/>
          </w:rPr>
          <w:t>Търговския закон</w:t>
        </w:r>
      </w:hyperlink>
      <w:r w:rsidRPr="00151AEB">
        <w:rPr>
          <w:rStyle w:val="alt"/>
          <w:rFonts w:ascii="Times New Roman" w:hAnsi="Times New Roman" w:cs="Times New Roman"/>
          <w:sz w:val="24"/>
          <w:szCs w:val="24"/>
        </w:rPr>
        <w:t>, и не съм преустановил дейността си</w:t>
      </w:r>
    </w:p>
    <w:p w:rsidR="00151AEB" w:rsidRDefault="00151AEB" w:rsidP="00151AEB">
      <w:pPr>
        <w:spacing w:after="0"/>
        <w:jc w:val="both"/>
        <w:rPr>
          <w:rFonts w:ascii="Times New Roman" w:eastAsia="Times New Roman" w:hAnsi="Times New Roman" w:cs="Times New Roman"/>
          <w:sz w:val="24"/>
          <w:szCs w:val="24"/>
        </w:rPr>
      </w:pPr>
    </w:p>
    <w:p w:rsidR="00EA2F31" w:rsidRDefault="00EA2F31" w:rsidP="00151AEB">
      <w:pPr>
        <w:spacing w:after="0"/>
        <w:jc w:val="both"/>
        <w:rPr>
          <w:rFonts w:ascii="Times New Roman" w:eastAsia="Times New Roman" w:hAnsi="Times New Roman" w:cs="Times New Roman"/>
          <w:sz w:val="24"/>
          <w:szCs w:val="24"/>
        </w:rPr>
      </w:pPr>
    </w:p>
    <w:p w:rsidR="00EA2F31" w:rsidRDefault="00EA2F31" w:rsidP="00151AEB">
      <w:pPr>
        <w:spacing w:after="0"/>
        <w:jc w:val="both"/>
        <w:rPr>
          <w:rFonts w:ascii="Times New Roman" w:eastAsia="Times New Roman" w:hAnsi="Times New Roman" w:cs="Times New Roman"/>
          <w:sz w:val="24"/>
          <w:szCs w:val="24"/>
        </w:rPr>
      </w:pPr>
    </w:p>
    <w:p w:rsidR="00EA2F31" w:rsidRPr="00151AEB" w:rsidRDefault="00EA2F31" w:rsidP="00151AEB">
      <w:pPr>
        <w:spacing w:after="0"/>
        <w:jc w:val="both"/>
        <w:rPr>
          <w:rFonts w:ascii="Times New Roman" w:eastAsia="Times New Roman" w:hAnsi="Times New Roman" w:cs="Times New Roman"/>
          <w:sz w:val="24"/>
          <w:szCs w:val="24"/>
        </w:rPr>
      </w:pPr>
    </w:p>
    <w:p w:rsidR="00F96BC1" w:rsidRDefault="00F96BC1" w:rsidP="00F96BC1">
      <w:pPr>
        <w:spacing w:after="120"/>
        <w:jc w:val="both"/>
        <w:rPr>
          <w:rFonts w:ascii="Times New Roman" w:eastAsia="Times New Roman" w:hAnsi="Times New Roman" w:cs="Times New Roman"/>
          <w:sz w:val="24"/>
          <w:szCs w:val="24"/>
        </w:rPr>
      </w:pPr>
      <w:r w:rsidRPr="00151AEB">
        <w:rPr>
          <w:rFonts w:ascii="Times New Roman" w:eastAsia="Times New Roman" w:hAnsi="Times New Roman" w:cs="Times New Roman"/>
          <w:sz w:val="24"/>
          <w:szCs w:val="24"/>
        </w:rPr>
        <w:t>Известна ми е отговорността по чл. 313 от Наказателния</w:t>
      </w:r>
      <w:r w:rsidRPr="00907CB6">
        <w:rPr>
          <w:rFonts w:ascii="Times New Roman" w:eastAsia="Times New Roman" w:hAnsi="Times New Roman" w:cs="Times New Roman"/>
          <w:sz w:val="24"/>
          <w:szCs w:val="24"/>
        </w:rPr>
        <w:t xml:space="preserve"> кодекс.</w:t>
      </w:r>
    </w:p>
    <w:p w:rsidR="00EA2F31" w:rsidRPr="00907CB6" w:rsidRDefault="00EA2F31" w:rsidP="00F96BC1">
      <w:pPr>
        <w:spacing w:after="120"/>
        <w:jc w:val="both"/>
        <w:rPr>
          <w:rFonts w:ascii="Times New Roman" w:eastAsia="Times New Roman" w:hAnsi="Times New Roman" w:cs="Times New Roman"/>
          <w:sz w:val="24"/>
          <w:szCs w:val="24"/>
        </w:rPr>
      </w:pPr>
    </w:p>
    <w:p w:rsidR="00F96BC1" w:rsidRPr="00907CB6" w:rsidRDefault="00F96BC1" w:rsidP="00907CB6">
      <w:pPr>
        <w:tabs>
          <w:tab w:val="right" w:pos="9000"/>
        </w:tabs>
        <w:spacing w:after="120"/>
        <w:rPr>
          <w:rFonts w:ascii="Times New Roman" w:eastAsia="Times New Roman" w:hAnsi="Times New Roman" w:cs="Times New Roman"/>
          <w:sz w:val="24"/>
          <w:szCs w:val="24"/>
        </w:rPr>
      </w:pPr>
      <w:r w:rsidRPr="00907CB6">
        <w:rPr>
          <w:rFonts w:ascii="Times New Roman" w:eastAsia="Times New Roman" w:hAnsi="Times New Roman" w:cs="Times New Roman"/>
          <w:sz w:val="24"/>
          <w:szCs w:val="24"/>
        </w:rPr>
        <w:t>Дата: [</w:t>
      </w:r>
      <w:r w:rsidRPr="00907CB6">
        <w:rPr>
          <w:rFonts w:ascii="Times New Roman" w:eastAsia="Times New Roman" w:hAnsi="Times New Roman" w:cs="Times New Roman"/>
          <w:i/>
          <w:iCs/>
          <w:sz w:val="24"/>
          <w:szCs w:val="24"/>
        </w:rPr>
        <w:t>дата на подписване</w:t>
      </w:r>
      <w:r w:rsidRPr="00907CB6">
        <w:rPr>
          <w:rFonts w:ascii="Times New Roman" w:eastAsia="Times New Roman" w:hAnsi="Times New Roman" w:cs="Times New Roman"/>
          <w:sz w:val="24"/>
          <w:szCs w:val="24"/>
        </w:rPr>
        <w:t>]</w:t>
      </w:r>
      <w:r w:rsidRPr="00907CB6">
        <w:rPr>
          <w:rFonts w:ascii="Times New Roman" w:eastAsia="Times New Roman" w:hAnsi="Times New Roman" w:cs="Times New Roman"/>
          <w:sz w:val="24"/>
          <w:szCs w:val="24"/>
        </w:rPr>
        <w:tab/>
        <w:t>Декларатор: [</w:t>
      </w:r>
      <w:r w:rsidRPr="00907CB6">
        <w:rPr>
          <w:rFonts w:ascii="Times New Roman" w:eastAsia="Times New Roman" w:hAnsi="Times New Roman" w:cs="Times New Roman"/>
          <w:i/>
          <w:iCs/>
          <w:sz w:val="24"/>
          <w:szCs w:val="24"/>
        </w:rPr>
        <w:t>подпис, печат</w:t>
      </w:r>
      <w:r w:rsidRPr="00907CB6">
        <w:rPr>
          <w:rFonts w:ascii="Times New Roman" w:eastAsia="Times New Roman" w:hAnsi="Times New Roman" w:cs="Times New Roman"/>
          <w:sz w:val="24"/>
          <w:szCs w:val="24"/>
        </w:rPr>
        <w:t>]</w:t>
      </w:r>
    </w:p>
    <w:sectPr w:rsidR="00F96BC1" w:rsidRPr="00907CB6" w:rsidSect="00B730A4">
      <w:headerReference w:type="default" r:id="rId29"/>
      <w:pgSz w:w="11906" w:h="16838"/>
      <w:pgMar w:top="401" w:right="1417" w:bottom="1417" w:left="1417"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1A39" w:rsidRDefault="00911A39" w:rsidP="00A069EF">
      <w:pPr>
        <w:spacing w:after="0" w:line="240" w:lineRule="auto"/>
      </w:pPr>
      <w:r>
        <w:separator/>
      </w:r>
    </w:p>
  </w:endnote>
  <w:endnote w:type="continuationSeparator" w:id="1">
    <w:p w:rsidR="00911A39" w:rsidRDefault="00911A39" w:rsidP="00A069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TimokU">
    <w:altName w:val="Courier New"/>
    <w:charset w:val="00"/>
    <w:family w:val="auto"/>
    <w:pitch w:val="variable"/>
    <w:sig w:usb0="00000001"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1A39" w:rsidRDefault="00911A39" w:rsidP="00A069EF">
      <w:pPr>
        <w:spacing w:after="0" w:line="240" w:lineRule="auto"/>
      </w:pPr>
      <w:r>
        <w:separator/>
      </w:r>
    </w:p>
  </w:footnote>
  <w:footnote w:type="continuationSeparator" w:id="1">
    <w:p w:rsidR="00911A39" w:rsidRDefault="00911A39" w:rsidP="00A069EF">
      <w:pPr>
        <w:spacing w:after="0" w:line="240" w:lineRule="auto"/>
      </w:pPr>
      <w:r>
        <w:continuationSeparator/>
      </w:r>
    </w:p>
  </w:footnote>
  <w:footnote w:id="2">
    <w:p w:rsidR="00DD55F9" w:rsidRPr="00D32629" w:rsidRDefault="00DD55F9" w:rsidP="00235D43">
      <w:pPr>
        <w:spacing w:after="0" w:line="240" w:lineRule="auto"/>
        <w:ind w:right="-335"/>
        <w:jc w:val="both"/>
        <w:rPr>
          <w:rFonts w:eastAsia="Calibri"/>
          <w:i/>
          <w:noProof/>
          <w:sz w:val="16"/>
          <w:szCs w:val="16"/>
          <w:lang w:eastAsia="bg-BG"/>
        </w:rPr>
      </w:pPr>
      <w:r w:rsidRPr="00276D20">
        <w:rPr>
          <w:rStyle w:val="a8"/>
          <w:i/>
        </w:rPr>
        <w:footnoteRef/>
      </w:r>
      <w:r w:rsidRPr="00D32629">
        <w:rPr>
          <w:rFonts w:eastAsia="Calibri"/>
          <w:i/>
          <w:noProof/>
          <w:sz w:val="16"/>
          <w:szCs w:val="16"/>
          <w:lang w:eastAsia="bg-BG"/>
        </w:rPr>
        <w:t>Съгласно §</w:t>
      </w:r>
      <w:r w:rsidRPr="00D32629">
        <w:rPr>
          <w:rFonts w:eastAsia="Calibri"/>
          <w:i/>
          <w:noProof/>
          <w:sz w:val="16"/>
          <w:szCs w:val="16"/>
          <w:lang w:val="en-US" w:eastAsia="bg-BG"/>
        </w:rPr>
        <w:t> </w:t>
      </w:r>
      <w:r w:rsidRPr="00D32629">
        <w:rPr>
          <w:rFonts w:eastAsia="Calibri"/>
          <w:i/>
          <w:noProof/>
          <w:sz w:val="16"/>
          <w:szCs w:val="16"/>
          <w:lang w:eastAsia="bg-BG"/>
        </w:rPr>
        <w:t>1</w:t>
      </w:r>
      <w:r w:rsidRPr="00D32629">
        <w:rPr>
          <w:rFonts w:eastAsia="Calibri"/>
          <w:i/>
          <w:noProof/>
          <w:sz w:val="16"/>
          <w:szCs w:val="16"/>
          <w:lang w:val="en-US" w:eastAsia="bg-BG"/>
        </w:rPr>
        <w:t> </w:t>
      </w:r>
      <w:r w:rsidRPr="00D32629">
        <w:rPr>
          <w:rFonts w:eastAsia="Calibri"/>
          <w:i/>
          <w:noProof/>
          <w:sz w:val="16"/>
          <w:szCs w:val="16"/>
          <w:lang w:eastAsia="bg-BG"/>
        </w:rPr>
        <w:t>(1)</w:t>
      </w:r>
      <w:r w:rsidRPr="00D32629">
        <w:rPr>
          <w:rFonts w:eastAsia="Calibri"/>
          <w:i/>
          <w:noProof/>
          <w:sz w:val="16"/>
          <w:szCs w:val="16"/>
          <w:lang w:val="en-US" w:eastAsia="bg-BG"/>
        </w:rPr>
        <w:t> </w:t>
      </w:r>
      <w:r w:rsidRPr="00D32629">
        <w:rPr>
          <w:rFonts w:eastAsia="Calibri"/>
          <w:i/>
          <w:noProof/>
          <w:sz w:val="16"/>
          <w:szCs w:val="16"/>
          <w:lang w:eastAsia="bg-BG"/>
        </w:rPr>
        <w:t>"Свързани лица" по смисъла на Търговския закон са:</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1.</w:t>
      </w:r>
      <w:r w:rsidRPr="00D32629">
        <w:rPr>
          <w:rFonts w:eastAsia="Calibri"/>
          <w:i/>
          <w:noProof/>
          <w:sz w:val="16"/>
          <w:szCs w:val="16"/>
          <w:lang w:val="en-US" w:eastAsia="bg-BG"/>
        </w:rPr>
        <w:t> </w:t>
      </w:r>
      <w:r w:rsidRPr="00D32629">
        <w:rPr>
          <w:rFonts w:eastAsia="Calibri"/>
          <w:i/>
          <w:noProof/>
          <w:sz w:val="16"/>
          <w:szCs w:val="16"/>
          <w:lang w:eastAsia="bg-BG"/>
        </w:rPr>
        <w:t>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2.</w:t>
      </w:r>
      <w:r w:rsidRPr="00D32629">
        <w:rPr>
          <w:rFonts w:eastAsia="Calibri"/>
          <w:i/>
          <w:noProof/>
          <w:sz w:val="16"/>
          <w:szCs w:val="16"/>
          <w:lang w:val="en-US" w:eastAsia="bg-BG"/>
        </w:rPr>
        <w:t> </w:t>
      </w:r>
      <w:r w:rsidRPr="00D32629">
        <w:rPr>
          <w:rFonts w:eastAsia="Calibri"/>
          <w:i/>
          <w:noProof/>
          <w:sz w:val="16"/>
          <w:szCs w:val="16"/>
          <w:lang w:eastAsia="bg-BG"/>
        </w:rPr>
        <w:t>работодател и работник;</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3.</w:t>
      </w:r>
      <w:r w:rsidRPr="00D32629">
        <w:rPr>
          <w:rFonts w:eastAsia="Calibri"/>
          <w:i/>
          <w:noProof/>
          <w:sz w:val="16"/>
          <w:szCs w:val="16"/>
          <w:lang w:val="en-US" w:eastAsia="bg-BG"/>
        </w:rPr>
        <w:t> </w:t>
      </w:r>
      <w:r w:rsidRPr="00D32629">
        <w:rPr>
          <w:rFonts w:eastAsia="Calibri"/>
          <w:i/>
          <w:noProof/>
          <w:sz w:val="16"/>
          <w:szCs w:val="16"/>
          <w:lang w:eastAsia="bg-BG"/>
        </w:rPr>
        <w:t>лицата, едното от които участва в управлението на дружеството на другото;</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4.</w:t>
      </w:r>
      <w:r w:rsidRPr="00D32629">
        <w:rPr>
          <w:rFonts w:eastAsia="Calibri"/>
          <w:i/>
          <w:noProof/>
          <w:sz w:val="16"/>
          <w:szCs w:val="16"/>
          <w:lang w:val="en-US" w:eastAsia="bg-BG"/>
        </w:rPr>
        <w:t> </w:t>
      </w:r>
      <w:r w:rsidRPr="00D32629">
        <w:rPr>
          <w:rFonts w:eastAsia="Calibri"/>
          <w:i/>
          <w:noProof/>
          <w:sz w:val="16"/>
          <w:szCs w:val="16"/>
          <w:lang w:eastAsia="bg-BG"/>
        </w:rPr>
        <w:t>съдружниците;</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5.</w:t>
      </w:r>
      <w:r w:rsidRPr="00D32629">
        <w:rPr>
          <w:rFonts w:eastAsia="Calibri"/>
          <w:i/>
          <w:noProof/>
          <w:sz w:val="16"/>
          <w:szCs w:val="16"/>
          <w:lang w:val="en-US" w:eastAsia="bg-BG"/>
        </w:rPr>
        <w:t> </w:t>
      </w:r>
      <w:r w:rsidRPr="00D32629">
        <w:rPr>
          <w:rFonts w:eastAsia="Calibri"/>
          <w:i/>
          <w:noProof/>
          <w:sz w:val="16"/>
          <w:szCs w:val="16"/>
          <w:lang w:eastAsia="bg-BG"/>
        </w:rPr>
        <w:t>дружество и лице, което притежава повече от 5 на сто от дяловете и акциите, издадени с право на глас в дружеството;</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6.</w:t>
      </w:r>
      <w:r w:rsidRPr="00D32629">
        <w:rPr>
          <w:rFonts w:eastAsia="Calibri"/>
          <w:i/>
          <w:noProof/>
          <w:sz w:val="16"/>
          <w:szCs w:val="16"/>
          <w:lang w:val="en-US" w:eastAsia="bg-BG"/>
        </w:rPr>
        <w:t> </w:t>
      </w:r>
      <w:r w:rsidRPr="00D32629">
        <w:rPr>
          <w:rFonts w:eastAsia="Calibri"/>
          <w:i/>
          <w:noProof/>
          <w:sz w:val="16"/>
          <w:szCs w:val="16"/>
          <w:lang w:eastAsia="bg-BG"/>
        </w:rPr>
        <w:t>лицата, чиято дейност се контролира пряко или косвено от трето лице;</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7.</w:t>
      </w:r>
      <w:r w:rsidRPr="00D32629">
        <w:rPr>
          <w:rFonts w:eastAsia="Calibri"/>
          <w:i/>
          <w:noProof/>
          <w:sz w:val="16"/>
          <w:szCs w:val="16"/>
          <w:lang w:val="en-US" w:eastAsia="bg-BG"/>
        </w:rPr>
        <w:t> </w:t>
      </w:r>
      <w:r w:rsidRPr="00D32629">
        <w:rPr>
          <w:rFonts w:eastAsia="Calibri"/>
          <w:i/>
          <w:noProof/>
          <w:sz w:val="16"/>
          <w:szCs w:val="16"/>
          <w:lang w:eastAsia="bg-BG"/>
        </w:rPr>
        <w:t>лицата, които съвместно контролират пряко или косвено трето лице;</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8.</w:t>
      </w:r>
      <w:r w:rsidRPr="00D32629">
        <w:rPr>
          <w:rFonts w:eastAsia="Calibri"/>
          <w:i/>
          <w:noProof/>
          <w:sz w:val="16"/>
          <w:szCs w:val="16"/>
          <w:lang w:val="en-US" w:eastAsia="bg-BG"/>
        </w:rPr>
        <w:t> </w:t>
      </w:r>
      <w:r w:rsidRPr="00D32629">
        <w:rPr>
          <w:rFonts w:eastAsia="Calibri"/>
          <w:i/>
          <w:noProof/>
          <w:sz w:val="16"/>
          <w:szCs w:val="16"/>
          <w:lang w:eastAsia="bg-BG"/>
        </w:rPr>
        <w:t>лицата, едното от които е търговски представител на другото;</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9.</w:t>
      </w:r>
      <w:r w:rsidRPr="00D32629">
        <w:rPr>
          <w:rFonts w:eastAsia="Calibri"/>
          <w:i/>
          <w:noProof/>
          <w:sz w:val="16"/>
          <w:szCs w:val="16"/>
          <w:lang w:val="en-US" w:eastAsia="bg-BG"/>
        </w:rPr>
        <w:t> </w:t>
      </w:r>
      <w:r w:rsidRPr="00D32629">
        <w:rPr>
          <w:rFonts w:eastAsia="Calibri"/>
          <w:i/>
          <w:noProof/>
          <w:sz w:val="16"/>
          <w:szCs w:val="16"/>
          <w:lang w:eastAsia="bg-BG"/>
        </w:rPr>
        <w:t>лицата, едното от които е направило дарение в полза на другото.</w:t>
      </w:r>
    </w:p>
    <w:p w:rsidR="00DD55F9" w:rsidRPr="00D32629" w:rsidRDefault="00DD55F9" w:rsidP="00235D43">
      <w:pPr>
        <w:pStyle w:val="3"/>
        <w:spacing w:after="0"/>
        <w:ind w:right="70" w:firstLine="600"/>
        <w:jc w:val="both"/>
        <w:rPr>
          <w:rFonts w:eastAsia="Calibri"/>
          <w:i/>
          <w:noProof/>
          <w:lang w:eastAsia="bg-BG"/>
        </w:rPr>
      </w:pPr>
      <w:r w:rsidRPr="00D32629">
        <w:rPr>
          <w:rFonts w:eastAsia="Calibri"/>
          <w:i/>
          <w:noProof/>
          <w:lang w:eastAsia="bg-BG"/>
        </w:rPr>
        <w:t>(2)</w:t>
      </w:r>
      <w:r w:rsidRPr="00D32629">
        <w:rPr>
          <w:rFonts w:eastAsia="Calibri"/>
          <w:i/>
          <w:noProof/>
          <w:lang w:val="en-US" w:eastAsia="bg-BG"/>
        </w:rPr>
        <w:t> </w:t>
      </w:r>
      <w:r w:rsidRPr="00D32629">
        <w:rPr>
          <w:rFonts w:eastAsia="Calibri"/>
          <w:i/>
          <w:noProof/>
          <w:lang w:eastAsia="bg-BG"/>
        </w:rPr>
        <w:t>"Свързани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p w:rsidR="00DD55F9" w:rsidRPr="00D32629" w:rsidRDefault="00DD55F9" w:rsidP="00235D43">
      <w:pPr>
        <w:pStyle w:val="3"/>
        <w:spacing w:after="0"/>
        <w:ind w:right="70" w:firstLine="600"/>
        <w:jc w:val="both"/>
        <w:rPr>
          <w:i/>
        </w:rPr>
      </w:pPr>
    </w:p>
    <w:p w:rsidR="00DD55F9" w:rsidRPr="00D32629" w:rsidRDefault="00DD55F9" w:rsidP="00235D43">
      <w:pPr>
        <w:spacing w:after="0" w:line="240" w:lineRule="auto"/>
        <w:ind w:right="70" w:firstLine="567"/>
        <w:jc w:val="both"/>
        <w:rPr>
          <w:bCs/>
          <w:i/>
          <w:sz w:val="16"/>
          <w:szCs w:val="16"/>
          <w:lang w:eastAsia="bg-BG"/>
        </w:rPr>
      </w:pPr>
      <w:r w:rsidRPr="00D32629">
        <w:rPr>
          <w:bCs/>
          <w:i/>
          <w:sz w:val="16"/>
          <w:szCs w:val="16"/>
          <w:lang w:eastAsia="bg-BG"/>
        </w:rPr>
        <w:t>Попълва се от представляващия участника в процедурата по актуална/търговска регистрация. Когато участникът е юридическо лице, е достатъчно подаване на декларацията от едно от лицата, които могат самостоятелно да го представляват.</w:t>
      </w:r>
    </w:p>
    <w:p w:rsidR="00DD55F9" w:rsidRPr="00D32629" w:rsidRDefault="00DD55F9" w:rsidP="00235D43">
      <w:pPr>
        <w:spacing w:after="0" w:line="240" w:lineRule="auto"/>
        <w:ind w:right="70" w:firstLine="567"/>
        <w:jc w:val="both"/>
        <w:rPr>
          <w:bCs/>
          <w:i/>
          <w:sz w:val="16"/>
          <w:szCs w:val="16"/>
          <w:lang w:eastAsia="bg-BG"/>
        </w:rPr>
      </w:pPr>
      <w:r w:rsidRPr="00D32629">
        <w:rPr>
          <w:bCs/>
          <w:i/>
          <w:sz w:val="16"/>
          <w:szCs w:val="16"/>
          <w:lang w:eastAsia="bg-BG"/>
        </w:rPr>
        <w:t xml:space="preserve">В случай, че участникът е обединение от лица, настоящата декларация се попълва и представя от всяко едно лице, включено в обединението. </w:t>
      </w:r>
    </w:p>
    <w:p w:rsidR="00DD55F9" w:rsidRPr="00D32629" w:rsidRDefault="00DD55F9" w:rsidP="00235D43">
      <w:pPr>
        <w:spacing w:after="0" w:line="240" w:lineRule="auto"/>
        <w:ind w:right="-335" w:firstLine="567"/>
        <w:jc w:val="both"/>
        <w:rPr>
          <w:rFonts w:eastAsia="Calibri"/>
          <w:i/>
          <w:noProof/>
          <w:sz w:val="16"/>
          <w:szCs w:val="16"/>
          <w:lang w:eastAsia="bg-BG"/>
        </w:rPr>
      </w:pPr>
      <w:r w:rsidRPr="00D32629">
        <w:rPr>
          <w:bCs/>
          <w:i/>
          <w:sz w:val="16"/>
          <w:szCs w:val="16"/>
          <w:lang w:eastAsia="bg-BG"/>
        </w:rPr>
        <w:t>Когато деклараторът е чуждестранен гражданин, декларацията се представя и в превод.</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5F9" w:rsidRPr="00B730A4" w:rsidRDefault="00DD55F9" w:rsidP="00B730A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pStyle w:val="5"/>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nsid w:val="00000003"/>
    <w:multiLevelType w:val="multilevel"/>
    <w:tmpl w:val="00000002"/>
    <w:lvl w:ilvl="0">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2">
    <w:nsid w:val="00000005"/>
    <w:multiLevelType w:val="multilevel"/>
    <w:tmpl w:val="0000000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3">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4">
    <w:nsid w:val="00000009"/>
    <w:multiLevelType w:val="multilevel"/>
    <w:tmpl w:val="0000000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5">
    <w:nsid w:val="0000000B"/>
    <w:multiLevelType w:val="multilevel"/>
    <w:tmpl w:val="0000000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6">
    <w:nsid w:val="0000000D"/>
    <w:multiLevelType w:val="multilevel"/>
    <w:tmpl w:val="0000000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7">
    <w:nsid w:val="0000000F"/>
    <w:multiLevelType w:val="multilevel"/>
    <w:tmpl w:val="0000000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8">
    <w:nsid w:val="00000011"/>
    <w:multiLevelType w:val="multilevel"/>
    <w:tmpl w:val="00000010"/>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9">
    <w:nsid w:val="00000013"/>
    <w:multiLevelType w:val="multilevel"/>
    <w:tmpl w:val="00000012"/>
    <w:lvl w:ilvl="0">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0">
    <w:nsid w:val="1B333C7E"/>
    <w:multiLevelType w:val="hybridMultilevel"/>
    <w:tmpl w:val="01C0A4F4"/>
    <w:lvl w:ilvl="0" w:tplc="0402000F">
      <w:start w:val="1"/>
      <w:numFmt w:val="decimal"/>
      <w:lvlText w:val="%1."/>
      <w:lvlJc w:val="left"/>
      <w:pPr>
        <w:ind w:left="1428" w:hanging="360"/>
      </w:p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1">
    <w:nsid w:val="1C285C5B"/>
    <w:multiLevelType w:val="hybridMultilevel"/>
    <w:tmpl w:val="5EF6666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298222A6"/>
    <w:multiLevelType w:val="hybridMultilevel"/>
    <w:tmpl w:val="73B6A220"/>
    <w:lvl w:ilvl="0" w:tplc="12E2C420">
      <w:start w:val="1"/>
      <w:numFmt w:val="decimal"/>
      <w:lvlText w:val="%1."/>
      <w:lvlJc w:val="left"/>
      <w:pPr>
        <w:ind w:left="720" w:hanging="360"/>
      </w:pPr>
      <w:rPr>
        <w:rFonts w:hint="default"/>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2A75188A"/>
    <w:multiLevelType w:val="hybridMultilevel"/>
    <w:tmpl w:val="5EF6666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3073572E"/>
    <w:multiLevelType w:val="hybridMultilevel"/>
    <w:tmpl w:val="0E5E9E92"/>
    <w:lvl w:ilvl="0" w:tplc="6282922C">
      <w:start w:val="3"/>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5">
    <w:nsid w:val="4387440A"/>
    <w:multiLevelType w:val="multilevel"/>
    <w:tmpl w:val="E7343548"/>
    <w:lvl w:ilvl="0">
      <w:start w:val="1"/>
      <w:numFmt w:val="decimal"/>
      <w:lvlText w:val="%1."/>
      <w:lvlJc w:val="left"/>
      <w:pPr>
        <w:ind w:left="1065" w:hanging="360"/>
      </w:pPr>
      <w:rPr>
        <w:rFonts w:hint="default"/>
      </w:rPr>
    </w:lvl>
    <w:lvl w:ilvl="1">
      <w:start w:val="1"/>
      <w:numFmt w:val="bullet"/>
      <w:lvlText w:val=""/>
      <w:lvlJc w:val="left"/>
      <w:pPr>
        <w:ind w:left="1065" w:hanging="360"/>
      </w:pPr>
      <w:rPr>
        <w:rFonts w:ascii="Symbol" w:hAnsi="Symbol"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16">
    <w:nsid w:val="44C337A3"/>
    <w:multiLevelType w:val="hybridMultilevel"/>
    <w:tmpl w:val="4366EC0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52D214B1"/>
    <w:multiLevelType w:val="hybridMultilevel"/>
    <w:tmpl w:val="FE9431D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5A984902"/>
    <w:multiLevelType w:val="hybridMultilevel"/>
    <w:tmpl w:val="4018228A"/>
    <w:lvl w:ilvl="0" w:tplc="39EA2DAA">
      <w:start w:val="1"/>
      <w:numFmt w:val="upperRoman"/>
      <w:lvlText w:val="%1."/>
      <w:lvlJc w:val="left"/>
      <w:pPr>
        <w:ind w:left="1287" w:hanging="72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9">
    <w:nsid w:val="5D76403C"/>
    <w:multiLevelType w:val="hybridMultilevel"/>
    <w:tmpl w:val="51D009BA"/>
    <w:lvl w:ilvl="0" w:tplc="AF06E67A">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0">
    <w:nsid w:val="5EA405A1"/>
    <w:multiLevelType w:val="hybridMultilevel"/>
    <w:tmpl w:val="D7EC2500"/>
    <w:lvl w:ilvl="0" w:tplc="04AEC6A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636B541C"/>
    <w:multiLevelType w:val="hybridMultilevel"/>
    <w:tmpl w:val="D0B2FD06"/>
    <w:lvl w:ilvl="0" w:tplc="04020003">
      <w:start w:val="1"/>
      <w:numFmt w:val="bullet"/>
      <w:lvlText w:val="o"/>
      <w:lvlJc w:val="left"/>
      <w:pPr>
        <w:ind w:left="1429" w:hanging="360"/>
      </w:pPr>
      <w:rPr>
        <w:rFonts w:ascii="Courier New" w:hAnsi="Courier New" w:cs="Courier New"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2">
    <w:nsid w:val="6F364851"/>
    <w:multiLevelType w:val="hybridMultilevel"/>
    <w:tmpl w:val="E36E8060"/>
    <w:lvl w:ilvl="0" w:tplc="04020013">
      <w:start w:val="1"/>
      <w:numFmt w:val="upperRoman"/>
      <w:lvlText w:val="%1."/>
      <w:lvlJc w:val="righ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20"/>
  </w:num>
  <w:num w:numId="12">
    <w:abstractNumId w:val="14"/>
  </w:num>
  <w:num w:numId="13">
    <w:abstractNumId w:val="11"/>
  </w:num>
  <w:num w:numId="14">
    <w:abstractNumId w:val="19"/>
  </w:num>
  <w:num w:numId="15">
    <w:abstractNumId w:val="16"/>
  </w:num>
  <w:num w:numId="16">
    <w:abstractNumId w:val="12"/>
  </w:num>
  <w:num w:numId="17">
    <w:abstractNumId w:val="22"/>
  </w:num>
  <w:num w:numId="18">
    <w:abstractNumId w:val="10"/>
  </w:num>
  <w:num w:numId="19">
    <w:abstractNumId w:val="21"/>
  </w:num>
  <w:num w:numId="20">
    <w:abstractNumId w:val="15"/>
  </w:num>
  <w:num w:numId="21">
    <w:abstractNumId w:val="18"/>
  </w:num>
  <w:num w:numId="22">
    <w:abstractNumId w:val="13"/>
  </w:num>
  <w:num w:numId="2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7410"/>
  </w:hdrShapeDefaults>
  <w:footnotePr>
    <w:footnote w:id="0"/>
    <w:footnote w:id="1"/>
  </w:footnotePr>
  <w:endnotePr>
    <w:endnote w:id="0"/>
    <w:endnote w:id="1"/>
  </w:endnotePr>
  <w:compat/>
  <w:rsids>
    <w:rsidRoot w:val="001A2C1F"/>
    <w:rsid w:val="00016166"/>
    <w:rsid w:val="00091943"/>
    <w:rsid w:val="000C1FC6"/>
    <w:rsid w:val="000E15A7"/>
    <w:rsid w:val="00103689"/>
    <w:rsid w:val="00111D3A"/>
    <w:rsid w:val="00114063"/>
    <w:rsid w:val="0013083B"/>
    <w:rsid w:val="001353B7"/>
    <w:rsid w:val="00151AEB"/>
    <w:rsid w:val="0016006A"/>
    <w:rsid w:val="001775D3"/>
    <w:rsid w:val="00196D9A"/>
    <w:rsid w:val="001A2C1F"/>
    <w:rsid w:val="001E4B62"/>
    <w:rsid w:val="001F4A9F"/>
    <w:rsid w:val="0021189F"/>
    <w:rsid w:val="00235D43"/>
    <w:rsid w:val="002451D5"/>
    <w:rsid w:val="00250F3F"/>
    <w:rsid w:val="00274B50"/>
    <w:rsid w:val="00284C71"/>
    <w:rsid w:val="002C47FC"/>
    <w:rsid w:val="00307D6A"/>
    <w:rsid w:val="00317072"/>
    <w:rsid w:val="003415C6"/>
    <w:rsid w:val="00345B23"/>
    <w:rsid w:val="00373410"/>
    <w:rsid w:val="00377F4A"/>
    <w:rsid w:val="003D2921"/>
    <w:rsid w:val="003F2B1F"/>
    <w:rsid w:val="003F4A60"/>
    <w:rsid w:val="0041352E"/>
    <w:rsid w:val="00434145"/>
    <w:rsid w:val="004814C7"/>
    <w:rsid w:val="00493D6C"/>
    <w:rsid w:val="004A7340"/>
    <w:rsid w:val="00503F90"/>
    <w:rsid w:val="005167F1"/>
    <w:rsid w:val="00545325"/>
    <w:rsid w:val="00553D47"/>
    <w:rsid w:val="0059450B"/>
    <w:rsid w:val="00653963"/>
    <w:rsid w:val="00657DC5"/>
    <w:rsid w:val="00674437"/>
    <w:rsid w:val="006A4318"/>
    <w:rsid w:val="00753263"/>
    <w:rsid w:val="00783942"/>
    <w:rsid w:val="007850CC"/>
    <w:rsid w:val="007B7E75"/>
    <w:rsid w:val="007E1C22"/>
    <w:rsid w:val="007E3878"/>
    <w:rsid w:val="008107B1"/>
    <w:rsid w:val="00812208"/>
    <w:rsid w:val="00834D92"/>
    <w:rsid w:val="00851905"/>
    <w:rsid w:val="00856244"/>
    <w:rsid w:val="00907CB6"/>
    <w:rsid w:val="00911142"/>
    <w:rsid w:val="00911A39"/>
    <w:rsid w:val="00935451"/>
    <w:rsid w:val="00984FE6"/>
    <w:rsid w:val="009A1C34"/>
    <w:rsid w:val="009B2EAE"/>
    <w:rsid w:val="009C6584"/>
    <w:rsid w:val="009F120C"/>
    <w:rsid w:val="009F576A"/>
    <w:rsid w:val="00A069EF"/>
    <w:rsid w:val="00A2278F"/>
    <w:rsid w:val="00A449B2"/>
    <w:rsid w:val="00A60EC1"/>
    <w:rsid w:val="00A81ABD"/>
    <w:rsid w:val="00A83EC6"/>
    <w:rsid w:val="00AC6C87"/>
    <w:rsid w:val="00AF4819"/>
    <w:rsid w:val="00B12D6E"/>
    <w:rsid w:val="00B16677"/>
    <w:rsid w:val="00B17D5C"/>
    <w:rsid w:val="00B33CE3"/>
    <w:rsid w:val="00B44258"/>
    <w:rsid w:val="00B730A4"/>
    <w:rsid w:val="00B8303F"/>
    <w:rsid w:val="00BA18ED"/>
    <w:rsid w:val="00BB7B23"/>
    <w:rsid w:val="00BD1FE2"/>
    <w:rsid w:val="00BE4226"/>
    <w:rsid w:val="00C71EC2"/>
    <w:rsid w:val="00CA2BEA"/>
    <w:rsid w:val="00CF76E6"/>
    <w:rsid w:val="00D21A8A"/>
    <w:rsid w:val="00D964B2"/>
    <w:rsid w:val="00DD55F9"/>
    <w:rsid w:val="00E12323"/>
    <w:rsid w:val="00EA2F31"/>
    <w:rsid w:val="00EC2CD6"/>
    <w:rsid w:val="00F07E7D"/>
    <w:rsid w:val="00F24BEF"/>
    <w:rsid w:val="00F9094E"/>
    <w:rsid w:val="00F96BC1"/>
    <w:rsid w:val="00FC6E7E"/>
    <w:rsid w:val="00FE3CCE"/>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A60"/>
  </w:style>
  <w:style w:type="paragraph" w:styleId="5">
    <w:name w:val="heading 5"/>
    <w:basedOn w:val="a"/>
    <w:next w:val="a"/>
    <w:link w:val="50"/>
    <w:qFormat/>
    <w:rsid w:val="00907CB6"/>
    <w:pPr>
      <w:numPr>
        <w:ilvl w:val="4"/>
        <w:numId w:val="1"/>
      </w:numPr>
      <w:suppressAutoHyphens/>
      <w:spacing w:before="240" w:after="60" w:line="240" w:lineRule="auto"/>
      <w:outlineLvl w:val="4"/>
    </w:pPr>
    <w:rPr>
      <w:rFonts w:ascii="Calibri" w:eastAsia="Times New Roman" w:hAnsi="Calibri" w:cs="Calibri"/>
      <w:b/>
      <w:bCs/>
      <w:i/>
      <w:iCs/>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2">
    <w:name w:val="Body text (2)_"/>
    <w:basedOn w:val="a0"/>
    <w:link w:val="Bodytext21"/>
    <w:uiPriority w:val="99"/>
    <w:rsid w:val="001A2C1F"/>
    <w:rPr>
      <w:rFonts w:ascii="Times New Roman" w:hAnsi="Times New Roman" w:cs="Times New Roman"/>
      <w:shd w:val="clear" w:color="auto" w:fill="FFFFFF"/>
    </w:rPr>
  </w:style>
  <w:style w:type="character" w:customStyle="1" w:styleId="Bodytext20">
    <w:name w:val="Body text (2)"/>
    <w:basedOn w:val="Bodytext2"/>
    <w:uiPriority w:val="99"/>
    <w:rsid w:val="001A2C1F"/>
    <w:rPr>
      <w:rFonts w:ascii="Times New Roman" w:hAnsi="Times New Roman" w:cs="Times New Roman"/>
      <w:u w:val="single"/>
      <w:shd w:val="clear" w:color="auto" w:fill="FFFFFF"/>
    </w:rPr>
  </w:style>
  <w:style w:type="character" w:customStyle="1" w:styleId="Heading3">
    <w:name w:val="Heading #3_"/>
    <w:basedOn w:val="a0"/>
    <w:link w:val="Heading30"/>
    <w:uiPriority w:val="99"/>
    <w:rsid w:val="001A2C1F"/>
    <w:rPr>
      <w:rFonts w:ascii="Times New Roman" w:hAnsi="Times New Roman" w:cs="Times New Roman"/>
      <w:shd w:val="clear" w:color="auto" w:fill="FFFFFF"/>
    </w:rPr>
  </w:style>
  <w:style w:type="character" w:customStyle="1" w:styleId="Heading3Spacing4pt">
    <w:name w:val="Heading #3 + Spacing 4 pt"/>
    <w:basedOn w:val="Heading3"/>
    <w:uiPriority w:val="99"/>
    <w:rsid w:val="001A2C1F"/>
    <w:rPr>
      <w:rFonts w:ascii="Times New Roman" w:hAnsi="Times New Roman" w:cs="Times New Roman"/>
      <w:spacing w:val="90"/>
      <w:shd w:val="clear" w:color="auto" w:fill="FFFFFF"/>
    </w:rPr>
  </w:style>
  <w:style w:type="character" w:customStyle="1" w:styleId="Bodytext2Italic">
    <w:name w:val="Body text (2) + Italic"/>
    <w:basedOn w:val="Bodytext2"/>
    <w:uiPriority w:val="99"/>
    <w:rsid w:val="001A2C1F"/>
    <w:rPr>
      <w:rFonts w:ascii="Times New Roman" w:hAnsi="Times New Roman" w:cs="Times New Roman"/>
      <w:i/>
      <w:iCs/>
      <w:shd w:val="clear" w:color="auto" w:fill="FFFFFF"/>
    </w:rPr>
  </w:style>
  <w:style w:type="character" w:customStyle="1" w:styleId="Bodytext3">
    <w:name w:val="Body text (3)_"/>
    <w:basedOn w:val="a0"/>
    <w:link w:val="Bodytext30"/>
    <w:uiPriority w:val="99"/>
    <w:rsid w:val="001A2C1F"/>
    <w:rPr>
      <w:rFonts w:ascii="Times New Roman" w:hAnsi="Times New Roman" w:cs="Times New Roman"/>
      <w:i/>
      <w:iCs/>
      <w:shd w:val="clear" w:color="auto" w:fill="FFFFFF"/>
    </w:rPr>
  </w:style>
  <w:style w:type="paragraph" w:customStyle="1" w:styleId="Bodytext21">
    <w:name w:val="Body text (2)1"/>
    <w:basedOn w:val="a"/>
    <w:link w:val="Bodytext2"/>
    <w:uiPriority w:val="99"/>
    <w:rsid w:val="001A2C1F"/>
    <w:pPr>
      <w:widowControl w:val="0"/>
      <w:shd w:val="clear" w:color="auto" w:fill="FFFFFF"/>
      <w:spacing w:after="0" w:line="263" w:lineRule="exact"/>
      <w:ind w:hanging="460"/>
    </w:pPr>
    <w:rPr>
      <w:rFonts w:ascii="Times New Roman" w:hAnsi="Times New Roman" w:cs="Times New Roman"/>
    </w:rPr>
  </w:style>
  <w:style w:type="paragraph" w:customStyle="1" w:styleId="Heading30">
    <w:name w:val="Heading #3"/>
    <w:basedOn w:val="a"/>
    <w:link w:val="Heading3"/>
    <w:uiPriority w:val="99"/>
    <w:rsid w:val="001A2C1F"/>
    <w:pPr>
      <w:widowControl w:val="0"/>
      <w:shd w:val="clear" w:color="auto" w:fill="FFFFFF"/>
      <w:spacing w:before="540" w:after="300" w:line="240" w:lineRule="atLeast"/>
      <w:jc w:val="center"/>
      <w:outlineLvl w:val="2"/>
    </w:pPr>
    <w:rPr>
      <w:rFonts w:ascii="Times New Roman" w:hAnsi="Times New Roman" w:cs="Times New Roman"/>
    </w:rPr>
  </w:style>
  <w:style w:type="paragraph" w:customStyle="1" w:styleId="Bodytext30">
    <w:name w:val="Body text (3)"/>
    <w:basedOn w:val="a"/>
    <w:link w:val="Bodytext3"/>
    <w:uiPriority w:val="99"/>
    <w:rsid w:val="001A2C1F"/>
    <w:pPr>
      <w:widowControl w:val="0"/>
      <w:shd w:val="clear" w:color="auto" w:fill="FFFFFF"/>
      <w:spacing w:after="0" w:line="259" w:lineRule="exact"/>
    </w:pPr>
    <w:rPr>
      <w:rFonts w:ascii="Times New Roman" w:hAnsi="Times New Roman" w:cs="Times New Roman"/>
      <w:i/>
      <w:iCs/>
    </w:rPr>
  </w:style>
  <w:style w:type="character" w:customStyle="1" w:styleId="Bodytext29pt">
    <w:name w:val="Body text (2) + 9 pt"/>
    <w:aliases w:val="Bold2"/>
    <w:basedOn w:val="Bodytext2"/>
    <w:uiPriority w:val="99"/>
    <w:rsid w:val="001A2C1F"/>
    <w:rPr>
      <w:rFonts w:ascii="Times New Roman" w:hAnsi="Times New Roman" w:cs="Times New Roman"/>
      <w:b/>
      <w:bCs/>
      <w:sz w:val="18"/>
      <w:szCs w:val="18"/>
      <w:u w:val="none"/>
      <w:shd w:val="clear" w:color="auto" w:fill="FFFFFF"/>
    </w:rPr>
  </w:style>
  <w:style w:type="paragraph" w:styleId="a3">
    <w:name w:val="header"/>
    <w:basedOn w:val="a"/>
    <w:link w:val="a4"/>
    <w:uiPriority w:val="99"/>
    <w:unhideWhenUsed/>
    <w:rsid w:val="00A069EF"/>
    <w:pPr>
      <w:tabs>
        <w:tab w:val="center" w:pos="4536"/>
        <w:tab w:val="right" w:pos="9072"/>
      </w:tabs>
      <w:spacing w:after="0" w:line="240" w:lineRule="auto"/>
    </w:pPr>
  </w:style>
  <w:style w:type="character" w:customStyle="1" w:styleId="a4">
    <w:name w:val="Горен колонтитул Знак"/>
    <w:basedOn w:val="a0"/>
    <w:link w:val="a3"/>
    <w:uiPriority w:val="99"/>
    <w:rsid w:val="00A069EF"/>
  </w:style>
  <w:style w:type="paragraph" w:styleId="a5">
    <w:name w:val="footer"/>
    <w:basedOn w:val="a"/>
    <w:link w:val="a6"/>
    <w:uiPriority w:val="99"/>
    <w:unhideWhenUsed/>
    <w:rsid w:val="00A069EF"/>
    <w:pPr>
      <w:tabs>
        <w:tab w:val="center" w:pos="4536"/>
        <w:tab w:val="right" w:pos="9072"/>
      </w:tabs>
      <w:spacing w:after="0" w:line="240" w:lineRule="auto"/>
    </w:pPr>
  </w:style>
  <w:style w:type="character" w:customStyle="1" w:styleId="a6">
    <w:name w:val="Долен колонтитул Знак"/>
    <w:basedOn w:val="a0"/>
    <w:link w:val="a5"/>
    <w:uiPriority w:val="99"/>
    <w:rsid w:val="00A069EF"/>
  </w:style>
  <w:style w:type="character" w:styleId="a7">
    <w:name w:val="Hyperlink"/>
    <w:basedOn w:val="a0"/>
    <w:uiPriority w:val="99"/>
    <w:unhideWhenUsed/>
    <w:rsid w:val="003D2921"/>
    <w:rPr>
      <w:color w:val="0563C1" w:themeColor="hyperlink"/>
      <w:u w:val="single"/>
    </w:rPr>
  </w:style>
  <w:style w:type="character" w:customStyle="1" w:styleId="50">
    <w:name w:val="Заглавие 5 Знак"/>
    <w:basedOn w:val="a0"/>
    <w:link w:val="5"/>
    <w:rsid w:val="00907CB6"/>
    <w:rPr>
      <w:rFonts w:ascii="Calibri" w:eastAsia="Times New Roman" w:hAnsi="Calibri" w:cs="Calibri"/>
      <w:b/>
      <w:bCs/>
      <w:i/>
      <w:iCs/>
      <w:sz w:val="26"/>
      <w:szCs w:val="26"/>
      <w:lang w:eastAsia="ar-SA"/>
    </w:rPr>
  </w:style>
  <w:style w:type="character" w:customStyle="1" w:styleId="FootnoteCharacters">
    <w:name w:val="Footnote Characters"/>
    <w:rsid w:val="00907CB6"/>
    <w:rPr>
      <w:vertAlign w:val="superscript"/>
    </w:rPr>
  </w:style>
  <w:style w:type="character" w:styleId="a8">
    <w:name w:val="footnote reference"/>
    <w:rsid w:val="00907CB6"/>
    <w:rPr>
      <w:vertAlign w:val="superscript"/>
    </w:rPr>
  </w:style>
  <w:style w:type="paragraph" w:styleId="a9">
    <w:name w:val="Body Text"/>
    <w:basedOn w:val="a"/>
    <w:link w:val="aa"/>
    <w:uiPriority w:val="99"/>
    <w:rsid w:val="00907CB6"/>
    <w:pPr>
      <w:suppressAutoHyphens/>
      <w:spacing w:after="120" w:line="240" w:lineRule="auto"/>
    </w:pPr>
    <w:rPr>
      <w:rFonts w:ascii="Times New Roman" w:eastAsia="SimSun" w:hAnsi="Times New Roman" w:cs="Times New Roman"/>
      <w:sz w:val="24"/>
      <w:szCs w:val="24"/>
      <w:lang w:eastAsia="ar-SA"/>
    </w:rPr>
  </w:style>
  <w:style w:type="character" w:customStyle="1" w:styleId="aa">
    <w:name w:val="Основен текст Знак"/>
    <w:basedOn w:val="a0"/>
    <w:link w:val="a9"/>
    <w:uiPriority w:val="99"/>
    <w:rsid w:val="00907CB6"/>
    <w:rPr>
      <w:rFonts w:ascii="Times New Roman" w:eastAsia="SimSun" w:hAnsi="Times New Roman" w:cs="Times New Roman"/>
      <w:sz w:val="24"/>
      <w:szCs w:val="24"/>
      <w:lang w:eastAsia="ar-SA"/>
    </w:rPr>
  </w:style>
  <w:style w:type="paragraph" w:styleId="3">
    <w:name w:val="Body Text 3"/>
    <w:basedOn w:val="a"/>
    <w:link w:val="30"/>
    <w:uiPriority w:val="99"/>
    <w:rsid w:val="00907CB6"/>
    <w:pPr>
      <w:suppressAutoHyphens/>
      <w:spacing w:after="120" w:line="240" w:lineRule="auto"/>
    </w:pPr>
    <w:rPr>
      <w:rFonts w:ascii="Times New Roman" w:eastAsia="SimSun" w:hAnsi="Times New Roman" w:cs="Times New Roman"/>
      <w:sz w:val="16"/>
      <w:szCs w:val="16"/>
      <w:lang w:eastAsia="ar-SA"/>
    </w:rPr>
  </w:style>
  <w:style w:type="character" w:customStyle="1" w:styleId="30">
    <w:name w:val="Основен текст 3 Знак"/>
    <w:basedOn w:val="a0"/>
    <w:link w:val="3"/>
    <w:uiPriority w:val="99"/>
    <w:rsid w:val="00907CB6"/>
    <w:rPr>
      <w:rFonts w:ascii="Times New Roman" w:eastAsia="SimSun" w:hAnsi="Times New Roman" w:cs="Times New Roman"/>
      <w:sz w:val="16"/>
      <w:szCs w:val="16"/>
      <w:lang w:eastAsia="ar-SA"/>
    </w:rPr>
  </w:style>
  <w:style w:type="paragraph" w:styleId="ab">
    <w:name w:val="footnote text"/>
    <w:basedOn w:val="a"/>
    <w:link w:val="ac"/>
    <w:uiPriority w:val="99"/>
    <w:rsid w:val="00907CB6"/>
    <w:pPr>
      <w:suppressAutoHyphens/>
      <w:spacing w:after="0" w:line="240" w:lineRule="auto"/>
    </w:pPr>
    <w:rPr>
      <w:rFonts w:ascii="Times New Roman" w:eastAsia="SimSun" w:hAnsi="Times New Roman" w:cs="Times New Roman"/>
      <w:sz w:val="20"/>
      <w:szCs w:val="20"/>
      <w:lang w:eastAsia="ar-SA"/>
    </w:rPr>
  </w:style>
  <w:style w:type="character" w:customStyle="1" w:styleId="FootnoteTextChar">
    <w:name w:val="Footnote Text Char"/>
    <w:basedOn w:val="a0"/>
    <w:uiPriority w:val="99"/>
    <w:semiHidden/>
    <w:rsid w:val="00907CB6"/>
    <w:rPr>
      <w:sz w:val="20"/>
      <w:szCs w:val="20"/>
    </w:rPr>
  </w:style>
  <w:style w:type="paragraph" w:customStyle="1" w:styleId="CharCharChar2">
    <w:name w:val="Char Char Char2"/>
    <w:basedOn w:val="a"/>
    <w:uiPriority w:val="99"/>
    <w:rsid w:val="00907CB6"/>
    <w:pPr>
      <w:tabs>
        <w:tab w:val="left" w:pos="709"/>
      </w:tabs>
      <w:suppressAutoHyphens/>
      <w:spacing w:after="0" w:line="240" w:lineRule="auto"/>
    </w:pPr>
    <w:rPr>
      <w:rFonts w:ascii="Tahoma" w:eastAsia="SimSun" w:hAnsi="Tahoma" w:cs="Tahoma"/>
      <w:sz w:val="24"/>
      <w:szCs w:val="24"/>
      <w:lang w:val="pl-PL" w:eastAsia="ar-SA"/>
    </w:rPr>
  </w:style>
  <w:style w:type="character" w:customStyle="1" w:styleId="ac">
    <w:name w:val="Текст под линия Знак"/>
    <w:link w:val="ab"/>
    <w:uiPriority w:val="99"/>
    <w:rsid w:val="00907CB6"/>
    <w:rPr>
      <w:rFonts w:ascii="Times New Roman" w:eastAsia="SimSun" w:hAnsi="Times New Roman" w:cs="Times New Roman"/>
      <w:sz w:val="20"/>
      <w:szCs w:val="20"/>
      <w:lang w:eastAsia="ar-SA"/>
    </w:rPr>
  </w:style>
  <w:style w:type="paragraph" w:styleId="31">
    <w:name w:val="Body Text Indent 3"/>
    <w:basedOn w:val="a"/>
    <w:link w:val="32"/>
    <w:uiPriority w:val="99"/>
    <w:semiHidden/>
    <w:unhideWhenUsed/>
    <w:rsid w:val="00F07E7D"/>
    <w:pPr>
      <w:spacing w:after="120"/>
      <w:ind w:left="283"/>
    </w:pPr>
    <w:rPr>
      <w:sz w:val="16"/>
      <w:szCs w:val="16"/>
    </w:rPr>
  </w:style>
  <w:style w:type="character" w:customStyle="1" w:styleId="32">
    <w:name w:val="Основен текст с отстъп 3 Знак"/>
    <w:basedOn w:val="a0"/>
    <w:link w:val="31"/>
    <w:uiPriority w:val="99"/>
    <w:semiHidden/>
    <w:rsid w:val="00F07E7D"/>
    <w:rPr>
      <w:sz w:val="16"/>
      <w:szCs w:val="16"/>
    </w:rPr>
  </w:style>
  <w:style w:type="paragraph" w:styleId="ad">
    <w:name w:val="List Paragraph"/>
    <w:basedOn w:val="a"/>
    <w:uiPriority w:val="34"/>
    <w:qFormat/>
    <w:rsid w:val="00373410"/>
    <w:pPr>
      <w:ind w:left="720"/>
      <w:contextualSpacing/>
    </w:pPr>
  </w:style>
  <w:style w:type="character" w:customStyle="1" w:styleId="newdocreference1">
    <w:name w:val="newdocreference1"/>
    <w:basedOn w:val="a0"/>
    <w:rsid w:val="00B8303F"/>
    <w:rPr>
      <w:i w:val="0"/>
      <w:iCs w:val="0"/>
      <w:color w:val="0000FF"/>
      <w:u w:val="single"/>
    </w:rPr>
  </w:style>
  <w:style w:type="paragraph" w:styleId="ae">
    <w:name w:val="Balloon Text"/>
    <w:basedOn w:val="a"/>
    <w:link w:val="af"/>
    <w:uiPriority w:val="99"/>
    <w:semiHidden/>
    <w:unhideWhenUsed/>
    <w:rsid w:val="00377F4A"/>
    <w:pPr>
      <w:spacing w:after="0" w:line="240" w:lineRule="auto"/>
    </w:pPr>
    <w:rPr>
      <w:rFonts w:ascii="Tahoma" w:hAnsi="Tahoma" w:cs="Tahoma"/>
      <w:sz w:val="16"/>
      <w:szCs w:val="16"/>
    </w:rPr>
  </w:style>
  <w:style w:type="character" w:customStyle="1" w:styleId="af">
    <w:name w:val="Изнесен текст Знак"/>
    <w:basedOn w:val="a0"/>
    <w:link w:val="ae"/>
    <w:uiPriority w:val="99"/>
    <w:semiHidden/>
    <w:rsid w:val="00377F4A"/>
    <w:rPr>
      <w:rFonts w:ascii="Tahoma" w:hAnsi="Tahoma" w:cs="Tahoma"/>
      <w:sz w:val="16"/>
      <w:szCs w:val="16"/>
    </w:rPr>
  </w:style>
  <w:style w:type="character" w:customStyle="1" w:styleId="parsupercapt">
    <w:name w:val="par_super_capt"/>
    <w:basedOn w:val="a0"/>
    <w:rsid w:val="00151AEB"/>
  </w:style>
  <w:style w:type="character" w:customStyle="1" w:styleId="parcapt">
    <w:name w:val="par_capt"/>
    <w:basedOn w:val="a0"/>
    <w:rsid w:val="00151AEB"/>
  </w:style>
  <w:style w:type="character" w:customStyle="1" w:styleId="parinclink">
    <w:name w:val="parinclink"/>
    <w:basedOn w:val="a0"/>
    <w:rsid w:val="00151AEB"/>
  </w:style>
  <w:style w:type="character" w:customStyle="1" w:styleId="ala">
    <w:name w:val="al_a"/>
    <w:basedOn w:val="a0"/>
    <w:rsid w:val="00151AEB"/>
  </w:style>
  <w:style w:type="character" w:customStyle="1" w:styleId="alcapt">
    <w:name w:val="al_capt"/>
    <w:basedOn w:val="a0"/>
    <w:rsid w:val="00151AEB"/>
  </w:style>
  <w:style w:type="character" w:customStyle="1" w:styleId="fasubparinclink">
    <w:name w:val="fasubparinclink"/>
    <w:basedOn w:val="a0"/>
    <w:rsid w:val="00151AEB"/>
  </w:style>
  <w:style w:type="character" w:customStyle="1" w:styleId="alt">
    <w:name w:val="al_t"/>
    <w:basedOn w:val="a0"/>
    <w:rsid w:val="00151AEB"/>
  </w:style>
  <w:style w:type="character" w:customStyle="1" w:styleId="subpardislink">
    <w:name w:val="subpardislink"/>
    <w:basedOn w:val="a0"/>
    <w:rsid w:val="00151AEB"/>
  </w:style>
  <w:style w:type="character" w:customStyle="1" w:styleId="subparinclink">
    <w:name w:val="subparinclink"/>
    <w:basedOn w:val="a0"/>
    <w:rsid w:val="00151AEB"/>
  </w:style>
  <w:style w:type="character" w:customStyle="1" w:styleId="alb">
    <w:name w:val="al_b"/>
    <w:basedOn w:val="a0"/>
    <w:rsid w:val="00151AEB"/>
  </w:style>
</w:styles>
</file>

<file path=word/webSettings.xml><?xml version="1.0" encoding="utf-8"?>
<w:webSettings xmlns:r="http://schemas.openxmlformats.org/officeDocument/2006/relationships" xmlns:w="http://schemas.openxmlformats.org/wordprocessingml/2006/main">
  <w:divs>
    <w:div w:id="443573514">
      <w:bodyDiv w:val="1"/>
      <w:marLeft w:val="0"/>
      <w:marRight w:val="0"/>
      <w:marTop w:val="0"/>
      <w:marBottom w:val="0"/>
      <w:divBdr>
        <w:top w:val="none" w:sz="0" w:space="0" w:color="auto"/>
        <w:left w:val="none" w:sz="0" w:space="0" w:color="auto"/>
        <w:bottom w:val="none" w:sz="0" w:space="0" w:color="auto"/>
        <w:right w:val="none" w:sz="0" w:space="0" w:color="auto"/>
      </w:divBdr>
      <w:divsChild>
        <w:div w:id="2005085495">
          <w:marLeft w:val="0"/>
          <w:marRight w:val="0"/>
          <w:marTop w:val="0"/>
          <w:marBottom w:val="0"/>
          <w:divBdr>
            <w:top w:val="none" w:sz="0" w:space="0" w:color="auto"/>
            <w:left w:val="none" w:sz="0" w:space="0" w:color="auto"/>
            <w:bottom w:val="none" w:sz="0" w:space="0" w:color="auto"/>
            <w:right w:val="none" w:sz="0" w:space="0" w:color="auto"/>
          </w:divBdr>
          <w:divsChild>
            <w:div w:id="1510221222">
              <w:marLeft w:val="0"/>
              <w:marRight w:val="0"/>
              <w:marTop w:val="0"/>
              <w:marBottom w:val="0"/>
              <w:divBdr>
                <w:top w:val="none" w:sz="0" w:space="0" w:color="auto"/>
                <w:left w:val="none" w:sz="0" w:space="0" w:color="auto"/>
                <w:bottom w:val="none" w:sz="0" w:space="0" w:color="auto"/>
                <w:right w:val="none" w:sz="0" w:space="0" w:color="auto"/>
              </w:divBdr>
              <w:divsChild>
                <w:div w:id="208040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apis://Base=NORM&amp;DocCode=2003&amp;ToPar=Art313&amp;Type=201/" TargetMode="External"/><Relationship Id="rId18" Type="http://schemas.openxmlformats.org/officeDocument/2006/relationships/hyperlink" Target="mailto:npazar@icon.bg" TargetMode="External"/><Relationship Id="rId26" Type="http://schemas.openxmlformats.org/officeDocument/2006/relationships/hyperlink" Target="apis://Base=NORM&amp;DocCode=40377&amp;ToPar=Art47&amp;Type=201/" TargetMode="External"/><Relationship Id="rId3" Type="http://schemas.openxmlformats.org/officeDocument/2006/relationships/styles" Target="styles.xml"/><Relationship Id="rId21" Type="http://schemas.openxmlformats.org/officeDocument/2006/relationships/hyperlink" Target="mailto:npazar@icon.bg" TargetMode="External"/><Relationship Id="rId7" Type="http://schemas.openxmlformats.org/officeDocument/2006/relationships/endnotes" Target="endnotes.xml"/><Relationship Id="rId12" Type="http://schemas.openxmlformats.org/officeDocument/2006/relationships/hyperlink" Target="apis://Base=NORM&amp;DocCode=40377&amp;ToPar=Art47&amp;Type=201/" TargetMode="External"/><Relationship Id="rId17" Type="http://schemas.openxmlformats.org/officeDocument/2006/relationships/hyperlink" Target="mailto:npazar@icon.bg" TargetMode="External"/><Relationship Id="rId25" Type="http://schemas.openxmlformats.org/officeDocument/2006/relationships/hyperlink" Target="mailto:npazar@icon.bg" TargetMode="External"/><Relationship Id="rId2" Type="http://schemas.openxmlformats.org/officeDocument/2006/relationships/numbering" Target="numbering.xml"/><Relationship Id="rId16" Type="http://schemas.openxmlformats.org/officeDocument/2006/relationships/hyperlink" Target="apis://Base=NARH&amp;DocCode=2023&amp;ToPar=Art162_Al2_Pt1&amp;Type=201/" TargetMode="External"/><Relationship Id="rId20" Type="http://schemas.openxmlformats.org/officeDocument/2006/relationships/hyperlink" Target="mailto:npazar@icon.bg"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pazar@icon.bg" TargetMode="External"/><Relationship Id="rId24" Type="http://schemas.openxmlformats.org/officeDocument/2006/relationships/hyperlink" Target="mailto:npazar@icon.bg" TargetMode="External"/><Relationship Id="rId5" Type="http://schemas.openxmlformats.org/officeDocument/2006/relationships/webSettings" Target="webSettings.xml"/><Relationship Id="rId15" Type="http://schemas.openxmlformats.org/officeDocument/2006/relationships/hyperlink" Target="apis://Base=NORM&amp;DocCode=40377&amp;ToPar=Art47&amp;Type=201/" TargetMode="External"/><Relationship Id="rId23" Type="http://schemas.openxmlformats.org/officeDocument/2006/relationships/hyperlink" Target="mailto:npazar@icon.bg" TargetMode="External"/><Relationship Id="rId28" Type="http://schemas.openxmlformats.org/officeDocument/2006/relationships/hyperlink" Target="javascript:%20NavigateDocument('&#1058;&#1047;_1991');" TargetMode="External"/><Relationship Id="rId10" Type="http://schemas.openxmlformats.org/officeDocument/2006/relationships/image" Target="media/image2.jpeg"/><Relationship Id="rId19" Type="http://schemas.openxmlformats.org/officeDocument/2006/relationships/hyperlink" Target="mailto:npazar@icon.bg"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npazar@icon.bg" TargetMode="External"/><Relationship Id="rId14" Type="http://schemas.openxmlformats.org/officeDocument/2006/relationships/hyperlink" Target="mailto:npazar@icon.bg" TargetMode="External"/><Relationship Id="rId22" Type="http://schemas.openxmlformats.org/officeDocument/2006/relationships/hyperlink" Target="mailto:npazar@icon.bg" TargetMode="External"/><Relationship Id="rId27" Type="http://schemas.openxmlformats.org/officeDocument/2006/relationships/hyperlink" Target="javascript:%20NavigateDocument('&#1058;&#1047;_1991"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677B0D-7638-43B0-8449-BE933A0FA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1</Pages>
  <Words>7284</Words>
  <Characters>41523</Characters>
  <Application>Microsoft Office Word</Application>
  <DocSecurity>0</DocSecurity>
  <Lines>346</Lines>
  <Paragraphs>97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42</cp:revision>
  <dcterms:created xsi:type="dcterms:W3CDTF">2016-08-11T12:19:00Z</dcterms:created>
  <dcterms:modified xsi:type="dcterms:W3CDTF">2016-08-15T12:25:00Z</dcterms:modified>
</cp:coreProperties>
</file>