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drawing>
                <wp:anchor distT="0" distB="0" distL="114300" distR="114300" simplePos="0" relativeHeight="25166131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firstLine="12"/>
        <w:jc w:val="right"/>
        <w:rPr>
          <w:rFonts w:ascii="Times New Roman" w:eastAsia="Times New Roman" w:hAnsi="Times New Roman" w:cs="Times New Roman"/>
          <w:b/>
          <w:sz w:val="24"/>
          <w:szCs w:val="24"/>
        </w:rPr>
      </w:pPr>
    </w:p>
    <w:p w:rsidR="00907CB6" w:rsidRPr="00907CB6" w:rsidRDefault="00907CB6" w:rsidP="00377F4A">
      <w:pPr>
        <w:spacing w:after="0" w:line="240" w:lineRule="auto"/>
        <w:ind w:firstLine="12"/>
        <w:jc w:val="right"/>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ПРИЛОЖЕНИЕ № 1</w:t>
      </w:r>
    </w:p>
    <w:p w:rsidR="00907CB6" w:rsidRPr="00907CB6" w:rsidRDefault="00907CB6" w:rsidP="00377F4A">
      <w:pPr>
        <w:widowControl w:val="0"/>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 xml:space="preserve">ДО </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pStyle w:val="5"/>
        <w:numPr>
          <w:ilvl w:val="0"/>
          <w:numId w:val="0"/>
        </w:numPr>
        <w:spacing w:after="0"/>
        <w:ind w:left="2124" w:right="70" w:firstLine="708"/>
        <w:rPr>
          <w:rFonts w:ascii="Times New Roman" w:hAnsi="Times New Roman" w:cs="Times New Roman"/>
          <w:i w:val="0"/>
          <w:iCs w:val="0"/>
          <w:sz w:val="24"/>
          <w:szCs w:val="24"/>
        </w:rPr>
      </w:pPr>
      <w:r w:rsidRPr="00907CB6">
        <w:rPr>
          <w:rFonts w:ascii="Times New Roman" w:hAnsi="Times New Roman" w:cs="Times New Roman"/>
          <w:i w:val="0"/>
          <w:iCs w:val="0"/>
          <w:sz w:val="24"/>
          <w:szCs w:val="24"/>
        </w:rPr>
        <w:t>ПРЕДСТАВЯНЕ НА УЧАСТНИКА</w:t>
      </w:r>
    </w:p>
    <w:p w:rsidR="00907CB6" w:rsidRPr="00907CB6" w:rsidRDefault="00907CB6" w:rsidP="00984FE6">
      <w:pPr>
        <w:spacing w:after="0" w:line="240" w:lineRule="auto"/>
        <w:ind w:right="70" w:firstLine="567"/>
        <w:jc w:val="center"/>
        <w:rPr>
          <w:rFonts w:ascii="Times New Roman" w:hAnsi="Times New Roman" w:cs="Times New Roman"/>
          <w:sz w:val="24"/>
          <w:szCs w:val="24"/>
        </w:rPr>
      </w:pPr>
      <w:r w:rsidRPr="00907CB6">
        <w:rPr>
          <w:rFonts w:ascii="Times New Roman" w:hAnsi="Times New Roman" w:cs="Times New Roman"/>
          <w:sz w:val="24"/>
          <w:szCs w:val="24"/>
        </w:rPr>
        <w:t>за участие в</w:t>
      </w:r>
      <w:r w:rsidR="00B17D5C">
        <w:rPr>
          <w:rFonts w:ascii="Times New Roman" w:hAnsi="Times New Roman" w:cs="Times New Roman"/>
          <w:sz w:val="24"/>
          <w:szCs w:val="24"/>
        </w:rPr>
        <w:t>ъв</w:t>
      </w:r>
      <w:r w:rsidR="00935451">
        <w:rPr>
          <w:rFonts w:ascii="Times New Roman" w:hAnsi="Times New Roman" w:cs="Times New Roman"/>
          <w:sz w:val="24"/>
          <w:szCs w:val="24"/>
        </w:rPr>
        <w:t xml:space="preserve"> </w:t>
      </w:r>
      <w:r w:rsidR="00B17D5C"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p>
    <w:p w:rsidR="00907CB6" w:rsidRPr="00907CB6" w:rsidRDefault="00907CB6" w:rsidP="00984FE6">
      <w:pPr>
        <w:tabs>
          <w:tab w:val="left" w:pos="-600"/>
          <w:tab w:val="left" w:pos="0"/>
        </w:tabs>
        <w:spacing w:after="0" w:line="240" w:lineRule="auto"/>
        <w:ind w:firstLine="567"/>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377F4A">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B17D5C" w:rsidRDefault="00B17D5C" w:rsidP="00377F4A">
      <w:pPr>
        <w:pStyle w:val="CharCharChar2"/>
        <w:ind w:firstLine="567"/>
        <w:jc w:val="both"/>
        <w:rPr>
          <w:rFonts w:ascii="Times New Roman" w:hAnsi="Times New Roman" w:cs="Times New Roman"/>
          <w:lang w:val="bg-BG"/>
        </w:rPr>
      </w:pPr>
    </w:p>
    <w:p w:rsidR="00907CB6" w:rsidRDefault="00907CB6" w:rsidP="00377F4A">
      <w:pPr>
        <w:pStyle w:val="CharCharChar2"/>
        <w:ind w:firstLine="567"/>
        <w:jc w:val="both"/>
        <w:rPr>
          <w:rFonts w:ascii="Times New Roman" w:hAnsi="Times New Roman" w:cs="Times New Roman"/>
          <w:lang w:val="bg-BG"/>
        </w:rPr>
      </w:pPr>
      <w:r w:rsidRPr="00907CB6">
        <w:rPr>
          <w:rFonts w:ascii="Times New Roman" w:hAnsi="Times New Roman" w:cs="Times New Roman"/>
          <w:lang w:val="bg-BG"/>
        </w:rPr>
        <w:t>[</w:t>
      </w:r>
      <w:r w:rsidRPr="00907CB6">
        <w:rPr>
          <w:rFonts w:ascii="Times New Roman" w:hAnsi="Times New Roman" w:cs="Times New Roman"/>
          <w:i/>
          <w:iCs/>
          <w:lang w:val="bg-BG"/>
        </w:rPr>
        <w:t>наименование на участника</w:t>
      </w:r>
      <w:r w:rsidRPr="00907CB6">
        <w:rPr>
          <w:rFonts w:ascii="Times New Roman" w:hAnsi="Times New Roman" w:cs="Times New Roman"/>
          <w:lang w:val="bg-BG"/>
        </w:rPr>
        <w:t>]</w:t>
      </w:r>
      <w:r w:rsidRPr="00907CB6">
        <w:rPr>
          <w:rFonts w:ascii="Times New Roman" w:hAnsi="Times New Roman" w:cs="Times New Roman"/>
          <w:b/>
          <w:bCs/>
          <w:lang w:val="bg-BG"/>
        </w:rPr>
        <w:t>,</w:t>
      </w:r>
      <w:r w:rsidR="00377F4A">
        <w:rPr>
          <w:rFonts w:ascii="Times New Roman" w:hAnsi="Times New Roman" w:cs="Times New Roman"/>
          <w:b/>
          <w:bCs/>
          <w:lang w:val="bg-BG"/>
        </w:rPr>
        <w:t xml:space="preserve"> </w:t>
      </w:r>
      <w:r w:rsidR="00377F4A">
        <w:rPr>
          <w:rFonts w:ascii="Times New Roman" w:hAnsi="Times New Roman" w:cs="Times New Roman"/>
          <w:lang w:val="bg-BG"/>
        </w:rPr>
        <w:t xml:space="preserve">с </w:t>
      </w:r>
      <w:r w:rsidRPr="00907CB6">
        <w:rPr>
          <w:rFonts w:ascii="Times New Roman" w:hAnsi="Times New Roman" w:cs="Times New Roman"/>
          <w:lang w:val="bg-BG"/>
        </w:rPr>
        <w:t>БУЛСТАТ/ЕИК/Номер на регистрация в съответната държава […], регистрирано в […] с данни по регистрацията: […], регистрация по ДДС: […], със седалище […] и адрес на управление […],</w:t>
      </w:r>
      <w:r w:rsidR="00377F4A">
        <w:rPr>
          <w:rFonts w:ascii="Times New Roman" w:hAnsi="Times New Roman" w:cs="Times New Roman"/>
          <w:lang w:val="bg-BG"/>
        </w:rPr>
        <w:t xml:space="preserve"> </w:t>
      </w:r>
      <w:r w:rsidRPr="00907CB6">
        <w:rPr>
          <w:rFonts w:ascii="Times New Roman" w:hAnsi="Times New Roman" w:cs="Times New Roman"/>
          <w:lang w:val="bg-BG"/>
        </w:rPr>
        <w:t>адрес за кореспонденция: […], телефон за контакт […], факс […], електронна поща […]</w:t>
      </w:r>
      <w:r w:rsidR="00377F4A">
        <w:rPr>
          <w:rFonts w:ascii="Times New Roman" w:hAnsi="Times New Roman" w:cs="Times New Roman"/>
          <w:lang w:val="bg-BG"/>
        </w:rPr>
        <w:t xml:space="preserve">, </w:t>
      </w:r>
      <w:r w:rsidRPr="00907CB6">
        <w:rPr>
          <w:rFonts w:ascii="Times New Roman" w:hAnsi="Times New Roman" w:cs="Times New Roman"/>
          <w:lang w:val="bg-BG"/>
        </w:rPr>
        <w:t>банкова сметка: […]</w:t>
      </w:r>
      <w:r w:rsidR="00377F4A">
        <w:rPr>
          <w:rFonts w:ascii="Times New Roman" w:hAnsi="Times New Roman" w:cs="Times New Roman"/>
          <w:lang w:val="bg-BG"/>
        </w:rPr>
        <w:t xml:space="preserve">, </w:t>
      </w:r>
      <w:r w:rsidRPr="00907CB6">
        <w:rPr>
          <w:rFonts w:ascii="Times New Roman" w:hAnsi="Times New Roman" w:cs="Times New Roman"/>
          <w:lang w:val="bg-BG"/>
        </w:rPr>
        <w:t>представлявано от [</w:t>
      </w:r>
      <w:r w:rsidRPr="00907CB6">
        <w:rPr>
          <w:rFonts w:ascii="Times New Roman" w:hAnsi="Times New Roman" w:cs="Times New Roman"/>
          <w:i/>
          <w:iCs/>
          <w:lang w:val="bg-BG"/>
        </w:rPr>
        <w:t>трите имена</w:t>
      </w:r>
      <w:r w:rsidRPr="00907CB6">
        <w:rPr>
          <w:rFonts w:ascii="Times New Roman" w:hAnsi="Times New Roman" w:cs="Times New Roman"/>
          <w:lang w:val="bg-BG"/>
        </w:rPr>
        <w:t>] в качеството на [</w:t>
      </w:r>
      <w:r w:rsidRPr="00907CB6">
        <w:rPr>
          <w:rFonts w:ascii="Times New Roman" w:hAnsi="Times New Roman" w:cs="Times New Roman"/>
          <w:i/>
          <w:iCs/>
          <w:lang w:val="bg-BG"/>
        </w:rPr>
        <w:t>длъжност, или друго качество</w:t>
      </w:r>
      <w:r w:rsidRPr="00907CB6">
        <w:rPr>
          <w:rFonts w:ascii="Times New Roman" w:hAnsi="Times New Roman" w:cs="Times New Roman"/>
          <w:lang w:val="bg-BG"/>
        </w:rPr>
        <w:t>]</w:t>
      </w:r>
    </w:p>
    <w:p w:rsidR="00377F4A" w:rsidRPr="00907CB6" w:rsidRDefault="00377F4A" w:rsidP="00377F4A">
      <w:pPr>
        <w:pStyle w:val="CharCharChar2"/>
        <w:ind w:firstLine="567"/>
        <w:jc w:val="both"/>
        <w:rPr>
          <w:rFonts w:ascii="Times New Roman" w:hAnsi="Times New Roman" w:cs="Times New Roman"/>
          <w:lang w:val="bg-BG"/>
        </w:rPr>
      </w:pP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УВАЖАЕМИ ГОСПОЖИ/ГОСПОДА,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bCs/>
        </w:rPr>
        <w:t>1.Заяв</w:t>
      </w:r>
      <w:r w:rsidR="00B17D5C">
        <w:rPr>
          <w:bCs/>
        </w:rPr>
        <w:t xml:space="preserve">яваме, че желаем да участваме в провеждания от Вас </w:t>
      </w:r>
      <w:r w:rsidR="00B17D5C" w:rsidRPr="00B17D5C">
        <w:t xml:space="preserve">вътрешен конкурентен избор за определяне на изпълнител </w:t>
      </w:r>
      <w:r w:rsidRPr="00907CB6">
        <w:rPr>
          <w:bCs/>
        </w:rPr>
        <w:t xml:space="preserve">по Закона за обществените поръчки (ЗОП) за сключване на </w:t>
      </w:r>
      <w:r w:rsidR="00B17D5C">
        <w:rPr>
          <w:bCs/>
        </w:rPr>
        <w:t xml:space="preserve">договор въз основа </w:t>
      </w:r>
      <w:r w:rsidR="00984FE6">
        <w:rPr>
          <w:bCs/>
        </w:rPr>
        <w:t xml:space="preserve">на </w:t>
      </w:r>
      <w:r w:rsidR="00B17D5C">
        <w:rPr>
          <w:bCs/>
        </w:rPr>
        <w:t xml:space="preserve">сключено </w:t>
      </w:r>
      <w:r w:rsidRPr="00907CB6">
        <w:rPr>
          <w:bCs/>
        </w:rPr>
        <w:t xml:space="preserve">рамково споразумение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935451">
        <w:rPr>
          <w:rFonts w:eastAsia="Times New Roman"/>
          <w:i/>
          <w:lang w:val="ru-RU" w:eastAsia="bg-BG"/>
        </w:rPr>
        <w:t xml:space="preserve"> </w:t>
      </w:r>
      <w:r w:rsidRPr="00907CB6">
        <w:rPr>
          <w:rFonts w:eastAsia="Times New Roman"/>
          <w:i/>
          <w:lang w:val="ru-RU" w:eastAsia="bg-BG"/>
        </w:rPr>
        <w:t>поръчка)</w:t>
      </w:r>
      <w:r w:rsidRPr="00907CB6">
        <w:rPr>
          <w:rFonts w:eastAsia="Times New Roman"/>
          <w:lang w:val="ru-RU" w:eastAsia="bg-BG"/>
        </w:rPr>
        <w:t>,</w:t>
      </w:r>
      <w:r w:rsidRPr="00907CB6">
        <w:rPr>
          <w:bCs/>
        </w:rPr>
        <w:t xml:space="preserve"> като подаваме оферта при условията, обявени в документацията за участие и приети от нас.</w:t>
      </w:r>
    </w:p>
    <w:p w:rsidR="00907CB6" w:rsidRPr="00907CB6" w:rsidRDefault="00907CB6" w:rsidP="00377F4A">
      <w:pPr>
        <w:spacing w:after="0" w:line="240" w:lineRule="auto"/>
        <w:ind w:right="70" w:firstLine="567"/>
        <w:jc w:val="both"/>
        <w:rPr>
          <w:rFonts w:ascii="Times New Roman" w:hAnsi="Times New Roman" w:cs="Times New Roman"/>
          <w:bCs/>
          <w:sz w:val="24"/>
          <w:szCs w:val="24"/>
        </w:rPr>
      </w:pPr>
      <w:r w:rsidRPr="00907CB6">
        <w:rPr>
          <w:rFonts w:ascii="Times New Roman" w:hAnsi="Times New Roman" w:cs="Times New Roman"/>
          <w:bCs/>
          <w:sz w:val="24"/>
          <w:szCs w:val="24"/>
        </w:rPr>
        <w:t xml:space="preserve">2. Задължаваме се да спазваме всички условия на възложителя, посочени в </w:t>
      </w:r>
      <w:r w:rsidRPr="00BE4226">
        <w:rPr>
          <w:rFonts w:ascii="Times New Roman" w:hAnsi="Times New Roman" w:cs="Times New Roman"/>
          <w:bCs/>
          <w:sz w:val="24"/>
          <w:szCs w:val="24"/>
        </w:rPr>
        <w:t>документацията за участие,</w:t>
      </w:r>
      <w:r w:rsidRPr="00907CB6">
        <w:rPr>
          <w:rFonts w:ascii="Times New Roman" w:hAnsi="Times New Roman" w:cs="Times New Roman"/>
          <w:bCs/>
          <w:sz w:val="24"/>
          <w:szCs w:val="24"/>
        </w:rPr>
        <w:t xml:space="preserve"> които се отнасят до изпълнението на поръчката, в случай че същата ни бъде възложена.</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3. Декларираме, че сме получили документацията за участие и сме запознати с указанията и условията за участие в обявената от Вас процедура, изискванията на ЗОП и ППЗОП. Съгласни сме с поставените от Вас условия и ги приемаме без възражения.</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4.Ние сме съгласни да се придържаме към това предложение за срок от </w:t>
      </w:r>
      <w:r w:rsidR="00B17D5C">
        <w:rPr>
          <w:rFonts w:ascii="Times New Roman" w:hAnsi="Times New Roman" w:cs="Times New Roman"/>
          <w:sz w:val="24"/>
          <w:szCs w:val="24"/>
        </w:rPr>
        <w:t>3</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три</w:t>
      </w:r>
      <w:r w:rsidRPr="00907CB6">
        <w:rPr>
          <w:rFonts w:ascii="Times New Roman" w:hAnsi="Times New Roman" w:cs="Times New Roman"/>
          <w:sz w:val="24"/>
          <w:szCs w:val="24"/>
        </w:rPr>
        <w:t xml:space="preserve">) </w:t>
      </w:r>
      <w:r w:rsidR="00B17D5C">
        <w:rPr>
          <w:rFonts w:ascii="Times New Roman" w:hAnsi="Times New Roman" w:cs="Times New Roman"/>
          <w:sz w:val="24"/>
          <w:szCs w:val="24"/>
        </w:rPr>
        <w:t>месеца</w:t>
      </w:r>
      <w:r w:rsidRPr="00907CB6">
        <w:rPr>
          <w:rFonts w:ascii="Times New Roman" w:hAnsi="Times New Roman" w:cs="Times New Roman"/>
          <w:sz w:val="24"/>
          <w:szCs w:val="24"/>
        </w:rPr>
        <w:t>, считано от крайния срок за подаване на оферти.</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5.Ще изпълним поръчката в съответствие с приложените към настоящата оферта и неразделна част от нея "Техническо предложение" и "Ценово предложение".</w:t>
      </w:r>
    </w:p>
    <w:p w:rsidR="00907CB6" w:rsidRPr="00907CB6" w:rsidRDefault="00907CB6" w:rsidP="00377F4A">
      <w:pPr>
        <w:spacing w:after="0" w:line="240" w:lineRule="auto"/>
        <w:ind w:firstLine="567"/>
        <w:jc w:val="both"/>
        <w:rPr>
          <w:rFonts w:ascii="Times New Roman" w:hAnsi="Times New Roman" w:cs="Times New Roman"/>
          <w:sz w:val="24"/>
          <w:szCs w:val="24"/>
        </w:rPr>
      </w:pPr>
      <w:r w:rsidRPr="00907CB6">
        <w:rPr>
          <w:rFonts w:ascii="Times New Roman" w:hAnsi="Times New Roman" w:cs="Times New Roman"/>
          <w:sz w:val="24"/>
          <w:szCs w:val="24"/>
        </w:rPr>
        <w:t xml:space="preserve">6.Приемаме, в случай че нашето предложение бъде прието и бъдем определени за изпълнител, при сключването на договора да представим гаранция за изпълнение в размер и форма, съгласно изискванията на </w:t>
      </w:r>
      <w:r w:rsidR="00F9094E">
        <w:rPr>
          <w:rFonts w:ascii="Times New Roman" w:hAnsi="Times New Roman" w:cs="Times New Roman"/>
          <w:sz w:val="24"/>
          <w:szCs w:val="24"/>
        </w:rPr>
        <w:t>поканата</w:t>
      </w:r>
      <w:r w:rsidRPr="00907CB6">
        <w:rPr>
          <w:rFonts w:ascii="Times New Roman" w:hAnsi="Times New Roman" w:cs="Times New Roman"/>
          <w:sz w:val="24"/>
          <w:szCs w:val="24"/>
        </w:rPr>
        <w:t xml:space="preserve"> за участие, с която ще гарантираме предстоящото изпълнение на задълженията си, в съответствие с договорените условия.</w:t>
      </w:r>
    </w:p>
    <w:p w:rsidR="00907CB6" w:rsidRPr="00907CB6" w:rsidRDefault="00BE4226" w:rsidP="00377F4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7.</w:t>
      </w:r>
      <w:r w:rsidR="00907CB6" w:rsidRPr="00907CB6">
        <w:rPr>
          <w:rFonts w:ascii="Times New Roman" w:hAnsi="Times New Roman" w:cs="Times New Roman"/>
          <w:sz w:val="24"/>
          <w:szCs w:val="24"/>
        </w:rPr>
        <w:t>Неразделна част от настоящата оферта са всички документи, описани в приложения списък</w:t>
      </w:r>
      <w:r>
        <w:rPr>
          <w:rFonts w:ascii="Times New Roman" w:hAnsi="Times New Roman" w:cs="Times New Roman"/>
          <w:sz w:val="24"/>
          <w:szCs w:val="24"/>
        </w:rPr>
        <w:t xml:space="preserve"> </w:t>
      </w:r>
      <w:r w:rsidR="00114063">
        <w:rPr>
          <w:rFonts w:ascii="Times New Roman" w:hAnsi="Times New Roman" w:cs="Times New Roman"/>
          <w:sz w:val="24"/>
          <w:szCs w:val="24"/>
        </w:rPr>
        <w:t>- опис на документите в свободен текст</w:t>
      </w:r>
      <w:r w:rsidR="00907CB6" w:rsidRPr="00907CB6">
        <w:rPr>
          <w:rFonts w:ascii="Times New Roman" w:hAnsi="Times New Roman" w:cs="Times New Roman"/>
          <w:sz w:val="24"/>
          <w:szCs w:val="24"/>
        </w:rPr>
        <w:t>.</w:t>
      </w:r>
    </w:p>
    <w:p w:rsidR="00545325" w:rsidRDefault="00545325" w:rsidP="00377F4A">
      <w:pPr>
        <w:spacing w:after="0" w:line="240" w:lineRule="auto"/>
        <w:rPr>
          <w:rFonts w:ascii="Times New Roman" w:hAnsi="Times New Roman" w:cs="Times New Roman"/>
          <w:sz w:val="24"/>
          <w:szCs w:val="24"/>
        </w:rPr>
      </w:pPr>
    </w:p>
    <w:p w:rsidR="00907CB6" w:rsidRPr="00907CB6" w:rsidRDefault="00907CB6" w:rsidP="00377F4A">
      <w:pPr>
        <w:spacing w:after="0" w:line="240" w:lineRule="auto"/>
        <w:rPr>
          <w:rFonts w:ascii="Times New Roman" w:hAnsi="Times New Roman" w:cs="Times New Roman"/>
          <w:b/>
          <w:bCs/>
          <w:color w:val="000000"/>
          <w:sz w:val="24"/>
          <w:szCs w:val="24"/>
          <w:u w:val="single"/>
        </w:rPr>
      </w:pPr>
      <w:r w:rsidRPr="00907CB6">
        <w:rPr>
          <w:rFonts w:ascii="Times New Roman" w:hAnsi="Times New Roman" w:cs="Times New Roman"/>
          <w:sz w:val="24"/>
          <w:szCs w:val="24"/>
        </w:rPr>
        <w:t>[дата]</w:t>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sz w:val="24"/>
          <w:szCs w:val="24"/>
        </w:rPr>
        <w:tab/>
      </w:r>
      <w:r w:rsidRPr="00907CB6">
        <w:rPr>
          <w:rFonts w:ascii="Times New Roman" w:hAnsi="Times New Roman" w:cs="Times New Roman"/>
          <w:b/>
          <w:bCs/>
          <w:color w:val="000000"/>
          <w:sz w:val="24"/>
          <w:szCs w:val="24"/>
          <w:u w:val="single"/>
        </w:rPr>
        <w:t>ПОДПИС</w:t>
      </w:r>
      <w:r w:rsidR="00377F4A">
        <w:rPr>
          <w:rFonts w:ascii="Times New Roman" w:hAnsi="Times New Roman" w:cs="Times New Roman"/>
          <w:b/>
          <w:bCs/>
          <w:color w:val="000000"/>
          <w:sz w:val="24"/>
          <w:szCs w:val="24"/>
          <w:u w:val="single"/>
        </w:rPr>
        <w:t xml:space="preserve">, </w:t>
      </w:r>
      <w:r w:rsidRPr="00907CB6">
        <w:rPr>
          <w:rFonts w:ascii="Times New Roman" w:hAnsi="Times New Roman" w:cs="Times New Roman"/>
          <w:b/>
          <w:bCs/>
          <w:color w:val="000000"/>
          <w:sz w:val="24"/>
          <w:szCs w:val="24"/>
          <w:u w:val="single"/>
        </w:rPr>
        <w:t>ПЕЧАТ</w:t>
      </w:r>
    </w:p>
    <w:p w:rsidR="00907CB6" w:rsidRP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[име и фамилия]</w:t>
      </w:r>
      <w:r w:rsidR="00377F4A">
        <w:rPr>
          <w:rFonts w:ascii="Times New Roman" w:hAnsi="Times New Roman" w:cs="Times New Roman"/>
          <w:sz w:val="24"/>
          <w:szCs w:val="24"/>
        </w:rPr>
        <w:t xml:space="preserve"> </w:t>
      </w:r>
    </w:p>
    <w:p w:rsidR="00907CB6" w:rsidRDefault="00907CB6" w:rsidP="00377F4A">
      <w:pPr>
        <w:spacing w:after="0" w:line="240" w:lineRule="auto"/>
        <w:ind w:left="3540" w:firstLine="708"/>
        <w:rPr>
          <w:rFonts w:ascii="Times New Roman" w:hAnsi="Times New Roman" w:cs="Times New Roman"/>
          <w:sz w:val="24"/>
          <w:szCs w:val="24"/>
        </w:rPr>
      </w:pPr>
      <w:r w:rsidRPr="00907CB6">
        <w:rPr>
          <w:rFonts w:ascii="Times New Roman" w:hAnsi="Times New Roman" w:cs="Times New Roman"/>
          <w:sz w:val="24"/>
          <w:szCs w:val="24"/>
        </w:rPr>
        <w:t>[качество на представляващия участника]</w:t>
      </w: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p w:rsidR="00BE4226" w:rsidRDefault="00BE4226" w:rsidP="00377F4A">
      <w:pPr>
        <w:spacing w:after="0" w:line="240" w:lineRule="auto"/>
        <w:ind w:left="3540" w:firstLine="708"/>
        <w:rPr>
          <w:rFonts w:ascii="Times New Roman" w:hAnsi="Times New Roman" w:cs="Times New Roman"/>
          <w:sz w:val="24"/>
          <w:szCs w:val="24"/>
        </w:r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336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E4226" w:rsidRPr="00907CB6" w:rsidRDefault="00BE4226" w:rsidP="00377F4A">
      <w:pPr>
        <w:spacing w:after="0" w:line="240" w:lineRule="auto"/>
        <w:ind w:left="3540" w:firstLine="708"/>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898"/>
        <w:gridCol w:w="225"/>
        <w:gridCol w:w="20"/>
      </w:tblGrid>
      <w:tr w:rsidR="0016006A" w:rsidRPr="00317072" w:rsidTr="001F4A9F">
        <w:trPr>
          <w:gridAfter w:val="1"/>
          <w:wAfter w:w="10" w:type="pct"/>
        </w:trPr>
        <w:tc>
          <w:tcPr>
            <w:tcW w:w="4876"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sz w:val="24"/>
                <w:szCs w:val="24"/>
              </w:rPr>
              <w:t xml:space="preserve"> № </w:t>
            </w:r>
            <w:r w:rsidR="00F07E7D" w:rsidRPr="001F4A9F">
              <w:rPr>
                <w:rFonts w:ascii="Times New Roman" w:eastAsia="Times New Roman" w:hAnsi="Times New Roman"/>
                <w:b/>
                <w:sz w:val="24"/>
                <w:szCs w:val="24"/>
              </w:rPr>
              <w:t>2</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Height w:val="434"/>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sz w:val="24"/>
                <w:szCs w:val="24"/>
              </w:rPr>
              <w:t>ДЕКЛАРАЦИЯ</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317072">
            <w:pPr>
              <w:spacing w:after="0" w:line="240" w:lineRule="auto"/>
              <w:jc w:val="center"/>
              <w:rPr>
                <w:rFonts w:ascii="Times New Roman" w:hAnsi="Times New Roman" w:cs="Times New Roman"/>
                <w:b/>
                <w:i/>
                <w:sz w:val="24"/>
                <w:szCs w:val="24"/>
              </w:rPr>
            </w:pPr>
            <w:r w:rsidRPr="001F4A9F">
              <w:rPr>
                <w:rFonts w:ascii="Times New Roman" w:eastAsia="Times New Roman" w:hAnsi="Times New Roman" w:cs="Times New Roman"/>
                <w:b/>
                <w:i/>
                <w:sz w:val="24"/>
                <w:szCs w:val="24"/>
              </w:rPr>
              <w:t xml:space="preserve">по </w:t>
            </w:r>
            <w:hyperlink r:id="rId12" w:history="1">
              <w:r w:rsidRPr="001F4A9F">
                <w:rPr>
                  <w:rFonts w:ascii="Times New Roman" w:hAnsi="Times New Roman" w:cs="Times New Roman"/>
                  <w:b/>
                  <w:i/>
                  <w:sz w:val="24"/>
                  <w:szCs w:val="24"/>
                </w:rPr>
                <w:t>чл. 54, ал. 1, т. 1, 2 и 7 от Закона за обществените поръчки</w:t>
              </w:r>
            </w:hyperlink>
            <w:bookmarkStart w:id="0" w:name="anchor-anchor"/>
            <w:bookmarkEnd w:id="0"/>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Подписаният/ата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sz w:val="24"/>
                <w:szCs w:val="24"/>
              </w:rPr>
              <w:t>(трите имена)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данни по документ за самоличност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sz w:val="24"/>
                <w:szCs w:val="24"/>
              </w:rPr>
              <w:t>(номер на лична карта, дата, орган и място на издаването)</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в качеството си на ……………………… на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sz w:val="24"/>
                <w:szCs w:val="24"/>
              </w:rPr>
              <w:t xml:space="preserve">                                  (длъжност)                 (наименование на участника)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napToGrid w:val="0"/>
              <w:spacing w:after="0" w:line="240" w:lineRule="auto"/>
              <w:rPr>
                <w:rFonts w:ascii="Times New Roman" w:eastAsia="Times New Roman" w:hAnsi="Times New Roman"/>
                <w:sz w:val="24"/>
                <w:szCs w:val="24"/>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545325">
            <w:pPr>
              <w:spacing w:after="0" w:line="240" w:lineRule="auto"/>
              <w:ind w:right="70"/>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ЕИК/БУЛСТАТ ……………….…, </w:t>
            </w:r>
            <w:r w:rsidR="000C1FC6" w:rsidRPr="00907CB6">
              <w:rPr>
                <w:rFonts w:ascii="Times New Roman" w:hAnsi="Times New Roman" w:cs="Times New Roman"/>
                <w:sz w:val="24"/>
                <w:szCs w:val="24"/>
              </w:rPr>
              <w:t>за участие в</w:t>
            </w:r>
            <w:r w:rsidR="000C1FC6">
              <w:rPr>
                <w:rFonts w:ascii="Times New Roman" w:hAnsi="Times New Roman" w:cs="Times New Roman"/>
                <w:sz w:val="24"/>
                <w:szCs w:val="24"/>
              </w:rPr>
              <w:t xml:space="preserve">ъв </w:t>
            </w:r>
            <w:r w:rsidR="000C1FC6" w:rsidRPr="00B17D5C">
              <w:rPr>
                <w:rFonts w:ascii="Times New Roman" w:hAnsi="Times New Roman" w:cs="Times New Roman"/>
                <w:sz w:val="24"/>
                <w:szCs w:val="24"/>
              </w:rPr>
              <w:t xml:space="preserve">вътрешен конкурентен избор за определяне на изпълнител </w:t>
            </w:r>
            <w:r w:rsidR="000C1FC6"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00545325">
              <w:rPr>
                <w:rFonts w:ascii="Times New Roman" w:hAnsi="Times New Roman"/>
                <w:b/>
                <w:i/>
                <w:color w:val="000000"/>
                <w:sz w:val="24"/>
                <w:szCs w:val="24"/>
              </w:rPr>
              <w:t>„………………………………</w:t>
            </w:r>
            <w:r w:rsidRPr="001F4A9F">
              <w:rPr>
                <w:rFonts w:ascii="Times New Roman" w:hAnsi="Times New Roman"/>
                <w:b/>
                <w:i/>
                <w:color w:val="000000"/>
                <w:sz w:val="24"/>
                <w:szCs w:val="24"/>
              </w:rPr>
              <w:t>……………(посочва се наименованието на поръчката)”</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317072" w:rsidRDefault="0016006A" w:rsidP="0016006A">
            <w:pPr>
              <w:snapToGrid w:val="0"/>
              <w:spacing w:after="0" w:line="240" w:lineRule="auto"/>
              <w:jc w:val="both"/>
              <w:rPr>
                <w:rFonts w:ascii="Times New Roman" w:eastAsia="Times New Roman" w:hAnsi="Times New Roman"/>
                <w:sz w:val="24"/>
                <w:szCs w:val="24"/>
                <w:highlight w:val="yellow"/>
              </w:rPr>
            </w:pP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F4A9F">
            <w:pPr>
              <w:spacing w:after="0" w:line="240" w:lineRule="auto"/>
              <w:jc w:val="center"/>
              <w:rPr>
                <w:rFonts w:ascii="Times New Roman" w:eastAsia="Times New Roman" w:hAnsi="Times New Roman"/>
                <w:b/>
                <w:sz w:val="24"/>
                <w:szCs w:val="24"/>
              </w:rPr>
            </w:pPr>
            <w:r w:rsidRPr="001F4A9F">
              <w:rPr>
                <w:rFonts w:ascii="Times New Roman" w:eastAsia="Times New Roman" w:hAnsi="Times New Roman"/>
                <w:b/>
                <w:sz w:val="24"/>
                <w:szCs w:val="24"/>
              </w:rPr>
              <w:t>ДЕКЛАРИРАМ, че:</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В качеството си на лице по чл.54, ал.2 ЗОП: </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317072" w:rsidTr="001F4A9F">
        <w:trPr>
          <w:gridAfter w:val="1"/>
          <w:wAfter w:w="10" w:type="pct"/>
        </w:trPr>
        <w:tc>
          <w:tcPr>
            <w:tcW w:w="4876" w:type="pct"/>
            <w:gridSpan w:val="2"/>
            <w:shd w:val="clear" w:color="auto" w:fill="auto"/>
          </w:tcPr>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а)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по чл. 108а, чл. 159а – 159г, чл. 172, чл. 192а, чл. 194 – 217, чл. 219 – 252, чл. 253 – 260, чл. 301 – 307, чл. 321, 321а и чл. 352 – 353е от Наказателния кодекс; </w:t>
            </w:r>
          </w:p>
          <w:p w:rsidR="0016006A" w:rsidRPr="001F4A9F" w:rsidRDefault="0016006A" w:rsidP="0016006A">
            <w:pPr>
              <w:spacing w:after="0"/>
              <w:jc w:val="both"/>
              <w:rPr>
                <w:rFonts w:ascii="Times New Roman" w:hAnsi="Times New Roman"/>
                <w:sz w:val="24"/>
                <w:szCs w:val="24"/>
              </w:rPr>
            </w:pPr>
            <w:r w:rsidRPr="001F4A9F">
              <w:rPr>
                <w:rFonts w:ascii="Times New Roman" w:hAnsi="Times New Roman"/>
                <w:sz w:val="24"/>
                <w:szCs w:val="24"/>
              </w:rPr>
              <w:t xml:space="preserve">       б) </w:t>
            </w:r>
            <w:r w:rsidRPr="001F4A9F">
              <w:rPr>
                <w:rFonts w:ascii="Times New Roman" w:eastAsia="Times New Roman" w:hAnsi="Times New Roman"/>
                <w:sz w:val="24"/>
                <w:szCs w:val="24"/>
              </w:rPr>
              <w:t>не съм осъждан с влязла в сила присъда/реабилитиран съм (</w:t>
            </w:r>
            <w:r w:rsidRPr="001F4A9F">
              <w:rPr>
                <w:rFonts w:ascii="Times New Roman" w:eastAsia="Times New Roman" w:hAnsi="Times New Roman"/>
                <w:i/>
                <w:sz w:val="24"/>
                <w:szCs w:val="24"/>
              </w:rPr>
              <w:t>невярното се зачертава</w:t>
            </w:r>
            <w:r w:rsidRPr="001F4A9F">
              <w:rPr>
                <w:rFonts w:ascii="Times New Roman" w:eastAsia="Times New Roman" w:hAnsi="Times New Roman"/>
                <w:sz w:val="24"/>
                <w:szCs w:val="24"/>
              </w:rPr>
              <w:t>) за</w:t>
            </w:r>
            <w:r w:rsidRPr="001F4A9F">
              <w:rPr>
                <w:rFonts w:ascii="Times New Roman" w:hAnsi="Times New Roman"/>
                <w:sz w:val="24"/>
                <w:szCs w:val="24"/>
              </w:rPr>
              <w:t xml:space="preserve"> престъпление,  аналогично на тези по б. „а“, в друга държава членка или трета страна;</w:t>
            </w:r>
          </w:p>
          <w:p w:rsidR="0016006A" w:rsidRPr="001F4A9F" w:rsidRDefault="0016006A" w:rsidP="001F4A9F">
            <w:pPr>
              <w:spacing w:after="0"/>
              <w:jc w:val="both"/>
              <w:rPr>
                <w:rFonts w:ascii="Times New Roman" w:hAnsi="Times New Roman"/>
                <w:sz w:val="24"/>
                <w:szCs w:val="24"/>
              </w:rPr>
            </w:pPr>
            <w:r w:rsidRPr="001F4A9F">
              <w:rPr>
                <w:rFonts w:ascii="Times New Roman" w:hAnsi="Times New Roman"/>
                <w:sz w:val="24"/>
                <w:szCs w:val="24"/>
              </w:rPr>
              <w:t xml:space="preserve">       в) </w:t>
            </w:r>
            <w:r w:rsidRPr="001F4A9F">
              <w:rPr>
                <w:rFonts w:ascii="Times New Roman" w:eastAsia="Times New Roman" w:hAnsi="Times New Roman"/>
                <w:sz w:val="24"/>
                <w:szCs w:val="24"/>
              </w:rPr>
              <w:t xml:space="preserve">не </w:t>
            </w:r>
            <w:r w:rsidRPr="001F4A9F">
              <w:rPr>
                <w:rFonts w:ascii="Times New Roman" w:hAnsi="Times New Roman"/>
                <w:sz w:val="24"/>
                <w:szCs w:val="24"/>
              </w:rPr>
              <w:t>е налице конфликт на интереси, който не може да бъде отстранен.</w:t>
            </w:r>
          </w:p>
        </w:tc>
        <w:tc>
          <w:tcPr>
            <w:tcW w:w="114" w:type="pct"/>
            <w:shd w:val="clear" w:color="auto" w:fill="auto"/>
          </w:tcPr>
          <w:p w:rsidR="0016006A" w:rsidRPr="00317072" w:rsidRDefault="0016006A" w:rsidP="0016006A">
            <w:pPr>
              <w:snapToGrid w:val="0"/>
              <w:rPr>
                <w:rFonts w:ascii="Times New Roman" w:hAnsi="Times New Roman"/>
                <w:sz w:val="24"/>
                <w:szCs w:val="24"/>
                <w:highlight w:val="yellow"/>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napToGrid w:val="0"/>
              <w:spacing w:after="0"/>
              <w:jc w:val="both"/>
              <w:rPr>
                <w:rFonts w:ascii="Times New Roman" w:eastAsia="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rPr>
          <w:gridAfter w:val="1"/>
          <w:wAfter w:w="10" w:type="pct"/>
        </w:trPr>
        <w:tc>
          <w:tcPr>
            <w:tcW w:w="4876" w:type="pct"/>
            <w:gridSpan w:val="2"/>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sz w:val="24"/>
                <w:szCs w:val="24"/>
              </w:rPr>
              <w:t xml:space="preserve">            Известна ми е отговорността по </w:t>
            </w:r>
            <w:hyperlink r:id="rId13" w:history="1">
              <w:r w:rsidRPr="001F4A9F">
                <w:rPr>
                  <w:rStyle w:val="a7"/>
                  <w:rFonts w:ascii="Times New Roman" w:eastAsia="Times New Roman" w:hAnsi="Times New Roman"/>
                  <w:sz w:val="24"/>
                  <w:szCs w:val="24"/>
                </w:rPr>
                <w:t>чл. 313 от Наказателния кодекс</w:t>
              </w:r>
            </w:hyperlink>
            <w:r w:rsidRPr="001F4A9F">
              <w:rPr>
                <w:rFonts w:ascii="Times New Roman" w:eastAsia="Times New Roman" w:hAnsi="Times New Roman"/>
                <w:sz w:val="24"/>
                <w:szCs w:val="24"/>
              </w:rPr>
              <w:t xml:space="preserve"> за неверни данни. </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 ............................/ ............................</w:t>
            </w:r>
          </w:p>
        </w:tc>
      </w:tr>
      <w:tr w:rsidR="0016006A" w:rsidRPr="001F4A9F"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sz w:val="24"/>
                <w:szCs w:val="24"/>
              </w:rPr>
              <w:t>..........................................................................................</w:t>
            </w:r>
          </w:p>
        </w:tc>
      </w:tr>
      <w:tr w:rsidR="0016006A" w:rsidRPr="008524B3" w:rsidTr="001F4A9F">
        <w:tblPrEx>
          <w:tblCellMar>
            <w:left w:w="0" w:type="dxa"/>
            <w:right w:w="0" w:type="dxa"/>
          </w:tblCellMar>
        </w:tblPrEx>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sz w:val="24"/>
                <w:szCs w:val="24"/>
              </w:rPr>
            </w:pPr>
            <w:r w:rsidRPr="001F4A9F">
              <w:rPr>
                <w:rFonts w:ascii="Times New Roman" w:eastAsia="Times New Roman" w:hAnsi="Times New Roman"/>
                <w:sz w:val="24"/>
                <w:szCs w:val="24"/>
              </w:rPr>
              <w:t>Подпис</w:t>
            </w:r>
          </w:p>
        </w:tc>
        <w:tc>
          <w:tcPr>
            <w:tcW w:w="4132" w:type="pct"/>
            <w:gridSpan w:val="3"/>
            <w:shd w:val="clear" w:color="auto" w:fill="auto"/>
          </w:tcPr>
          <w:p w:rsidR="0016006A" w:rsidRPr="008524B3" w:rsidRDefault="0016006A" w:rsidP="0016006A">
            <w:pPr>
              <w:spacing w:after="0" w:line="240" w:lineRule="auto"/>
              <w:jc w:val="both"/>
            </w:pPr>
            <w:r w:rsidRPr="001F4A9F">
              <w:rPr>
                <w:rFonts w:ascii="Times New Roman" w:eastAsia="Times New Roman" w:hAnsi="Times New Roman"/>
                <w:sz w:val="24"/>
                <w:szCs w:val="24"/>
              </w:rPr>
              <w:t>...........................................................................................</w:t>
            </w:r>
          </w:p>
        </w:tc>
      </w:tr>
    </w:tbl>
    <w:p w:rsidR="00B730A4" w:rsidRDefault="00B730A4" w:rsidP="0016006A"/>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540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4"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16006A" w:rsidRDefault="0016006A" w:rsidP="0016006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10"/>
        <w:gridCol w:w="7900"/>
        <w:gridCol w:w="225"/>
        <w:gridCol w:w="18"/>
      </w:tblGrid>
      <w:tr w:rsidR="0016006A" w:rsidRPr="001F4A9F" w:rsidTr="00B16677">
        <w:trPr>
          <w:gridAfter w:val="1"/>
          <w:wAfter w:w="9" w:type="pct"/>
          <w:trHeight w:val="186"/>
        </w:trPr>
        <w:tc>
          <w:tcPr>
            <w:tcW w:w="4877" w:type="pct"/>
            <w:gridSpan w:val="2"/>
            <w:shd w:val="clear" w:color="auto" w:fill="auto"/>
          </w:tcPr>
          <w:p w:rsidR="0016006A" w:rsidRPr="001F4A9F" w:rsidRDefault="002C47FC" w:rsidP="00F07E7D">
            <w:pPr>
              <w:spacing w:after="0" w:line="240" w:lineRule="auto"/>
              <w:jc w:val="right"/>
              <w:rPr>
                <w:rFonts w:ascii="Times New Roman" w:hAnsi="Times New Roman"/>
                <w:b/>
                <w:sz w:val="24"/>
                <w:szCs w:val="24"/>
              </w:rPr>
            </w:pPr>
            <w:r w:rsidRPr="00907CB6">
              <w:rPr>
                <w:rFonts w:ascii="Times New Roman" w:eastAsia="Times New Roman" w:hAnsi="Times New Roman" w:cs="Times New Roman"/>
                <w:b/>
                <w:sz w:val="24"/>
                <w:szCs w:val="24"/>
              </w:rPr>
              <w:t>ПРИЛОЖЕНИЕ</w:t>
            </w:r>
            <w:r w:rsidR="0016006A" w:rsidRPr="001F4A9F">
              <w:rPr>
                <w:rFonts w:ascii="Times New Roman" w:eastAsia="Times New Roman" w:hAnsi="Times New Roman"/>
                <w:b/>
                <w:color w:val="000000"/>
                <w:sz w:val="24"/>
                <w:szCs w:val="24"/>
              </w:rPr>
              <w:t xml:space="preserve"> № </w:t>
            </w:r>
            <w:r w:rsidR="00F07E7D" w:rsidRPr="001F4A9F">
              <w:rPr>
                <w:rFonts w:ascii="Times New Roman" w:eastAsia="Times New Roman" w:hAnsi="Times New Roman"/>
                <w:b/>
                <w:color w:val="000000"/>
                <w:sz w:val="24"/>
                <w:szCs w:val="24"/>
              </w:rPr>
              <w:t>3</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150"/>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b/>
                <w:color w:val="000000"/>
                <w:sz w:val="24"/>
                <w:szCs w:val="24"/>
              </w:rPr>
              <w:t>ДЕКЛАРАЦИЯ</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256"/>
        </w:trPr>
        <w:tc>
          <w:tcPr>
            <w:tcW w:w="4877" w:type="pct"/>
            <w:gridSpan w:val="2"/>
            <w:shd w:val="clear" w:color="auto" w:fill="auto"/>
          </w:tcPr>
          <w:p w:rsidR="0016006A" w:rsidRPr="001F4A9F" w:rsidRDefault="0016006A" w:rsidP="0016006A">
            <w:pPr>
              <w:spacing w:after="0" w:line="240" w:lineRule="auto"/>
              <w:jc w:val="center"/>
              <w:rPr>
                <w:rFonts w:ascii="Times New Roman" w:hAnsi="Times New Roman"/>
                <w:b/>
                <w:i/>
                <w:sz w:val="24"/>
                <w:szCs w:val="24"/>
              </w:rPr>
            </w:pPr>
            <w:r w:rsidRPr="001F4A9F">
              <w:rPr>
                <w:rFonts w:ascii="Times New Roman" w:eastAsia="Times New Roman" w:hAnsi="Times New Roman"/>
                <w:b/>
                <w:i/>
                <w:color w:val="000000"/>
                <w:sz w:val="24"/>
                <w:szCs w:val="24"/>
              </w:rPr>
              <w:t xml:space="preserve">по </w:t>
            </w:r>
            <w:hyperlink r:id="rId15" w:history="1">
              <w:r w:rsidRPr="001F4A9F">
                <w:rPr>
                  <w:rStyle w:val="a7"/>
                  <w:rFonts w:ascii="Times New Roman" w:eastAsia="Times New Roman" w:hAnsi="Times New Roman"/>
                  <w:b/>
                  <w:i/>
                  <w:color w:val="000000"/>
                  <w:sz w:val="24"/>
                  <w:szCs w:val="24"/>
                  <w:u w:val="none"/>
                </w:rPr>
                <w:t>чл. 54, ал. 1, т.3-5 от Закона за обществените поръчки</w:t>
              </w:r>
            </w:hyperlink>
            <w:bookmarkStart w:id="1" w:name="anchor-anchor1"/>
            <w:bookmarkEnd w:id="1"/>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99"/>
        </w:trPr>
        <w:tc>
          <w:tcPr>
            <w:tcW w:w="4877" w:type="pct"/>
            <w:gridSpan w:val="2"/>
            <w:vMerge w:val="restart"/>
            <w:shd w:val="clear" w:color="auto" w:fill="auto"/>
          </w:tcPr>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Подписаният/ата ………………………………………………………………………..</w:t>
            </w:r>
          </w:p>
          <w:p w:rsidR="0016006A" w:rsidRPr="001F4A9F" w:rsidRDefault="0016006A" w:rsidP="0016006A">
            <w:pPr>
              <w:spacing w:after="0" w:line="240" w:lineRule="auto"/>
              <w:jc w:val="center"/>
              <w:rPr>
                <w:rFonts w:ascii="Times New Roman" w:hAnsi="Times New Roman"/>
                <w:sz w:val="24"/>
                <w:szCs w:val="24"/>
              </w:rPr>
            </w:pPr>
            <w:r w:rsidRPr="001F4A9F">
              <w:rPr>
                <w:rFonts w:ascii="Times New Roman" w:eastAsia="Times New Roman" w:hAnsi="Times New Roman"/>
                <w:i/>
                <w:iCs/>
                <w:color w:val="000000"/>
                <w:sz w:val="24"/>
                <w:szCs w:val="24"/>
              </w:rPr>
              <w:t>(трите имена)</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данни по документ за самоличност ……………………………………………………</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i/>
                <w:iCs/>
                <w:color w:val="000000"/>
                <w:sz w:val="24"/>
                <w:szCs w:val="24"/>
              </w:rPr>
              <w:t>(номер на лична карта, дата, орган и място на издаването)</w:t>
            </w:r>
          </w:p>
          <w:p w:rsidR="0016006A" w:rsidRPr="001F4A9F" w:rsidRDefault="0016006A" w:rsidP="0016006A">
            <w:pPr>
              <w:spacing w:after="0" w:line="240" w:lineRule="auto"/>
              <w:jc w:val="both"/>
              <w:rPr>
                <w:rFonts w:ascii="Times New Roman" w:hAnsi="Times New Roman"/>
                <w:sz w:val="24"/>
                <w:szCs w:val="24"/>
              </w:rPr>
            </w:pPr>
            <w:r w:rsidRPr="001F4A9F">
              <w:rPr>
                <w:rFonts w:ascii="Times New Roman" w:eastAsia="Times New Roman" w:hAnsi="Times New Roman"/>
                <w:color w:val="000000"/>
                <w:sz w:val="24"/>
                <w:szCs w:val="24"/>
              </w:rPr>
              <w:t>в качеството си на ……………………… на ………………………………………………………….</w:t>
            </w:r>
          </w:p>
          <w:p w:rsidR="0016006A" w:rsidRPr="001F4A9F" w:rsidRDefault="0016006A" w:rsidP="0016006A">
            <w:pPr>
              <w:spacing w:after="0" w:line="240" w:lineRule="auto"/>
              <w:rPr>
                <w:rFonts w:ascii="Times New Roman" w:hAnsi="Times New Roman"/>
                <w:sz w:val="24"/>
                <w:szCs w:val="24"/>
              </w:rPr>
            </w:pPr>
            <w:r w:rsidRPr="001F4A9F">
              <w:rPr>
                <w:rFonts w:ascii="Times New Roman" w:eastAsia="Times New Roman" w:hAnsi="Times New Roman"/>
                <w:i/>
                <w:iCs/>
                <w:color w:val="000000"/>
                <w:sz w:val="24"/>
                <w:szCs w:val="24"/>
              </w:rPr>
              <w:t xml:space="preserve">                                  (длъжност)                 (наименование на участника)</w:t>
            </w:r>
          </w:p>
          <w:p w:rsidR="000C1FC6" w:rsidRDefault="000C1FC6" w:rsidP="000C1FC6">
            <w:pPr>
              <w:spacing w:after="0" w:line="240" w:lineRule="auto"/>
              <w:ind w:right="70"/>
              <w:jc w:val="both"/>
              <w:rPr>
                <w:rFonts w:ascii="Times New Roman" w:hAnsi="Times New Roman"/>
                <w:b/>
                <w:i/>
                <w:color w:val="000000"/>
                <w:sz w:val="24"/>
                <w:szCs w:val="24"/>
              </w:rPr>
            </w:pPr>
            <w:r w:rsidRPr="001F4A9F">
              <w:rPr>
                <w:rFonts w:ascii="Times New Roman" w:eastAsia="Times New Roman" w:hAnsi="Times New Roman"/>
                <w:sz w:val="24"/>
                <w:szCs w:val="24"/>
              </w:rPr>
              <w:t xml:space="preserve">ЕИК/БУЛСТАТ ……………….…, </w:t>
            </w: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p>
          <w:p w:rsidR="0016006A" w:rsidRPr="001F4A9F" w:rsidRDefault="0016006A" w:rsidP="000C1FC6">
            <w:pPr>
              <w:spacing w:after="0" w:line="240" w:lineRule="auto"/>
              <w:ind w:right="70"/>
              <w:jc w:val="center"/>
              <w:rPr>
                <w:rFonts w:ascii="Times New Roman" w:hAnsi="Times New Roman"/>
                <w:sz w:val="24"/>
                <w:szCs w:val="24"/>
              </w:rPr>
            </w:pPr>
            <w:r w:rsidRPr="001F4A9F">
              <w:rPr>
                <w:rFonts w:ascii="Times New Roman" w:eastAsia="Times New Roman" w:hAnsi="Times New Roman"/>
                <w:b/>
                <w:color w:val="000000"/>
                <w:sz w:val="24"/>
                <w:szCs w:val="24"/>
              </w:rPr>
              <w:t>ДЕКЛАРИРАМ, че:</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59"/>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vMerge/>
            <w:shd w:val="clear" w:color="auto" w:fill="auto"/>
          </w:tcPr>
          <w:p w:rsidR="0016006A" w:rsidRPr="001F4A9F" w:rsidRDefault="0016006A" w:rsidP="0016006A">
            <w:pPr>
              <w:spacing w:after="0" w:line="240" w:lineRule="auto"/>
              <w:jc w:val="center"/>
              <w:rPr>
                <w:rFonts w:ascii="Times New Roman" w:hAnsi="Times New Roman"/>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3723"/>
        </w:trPr>
        <w:tc>
          <w:tcPr>
            <w:tcW w:w="4877" w:type="pct"/>
            <w:gridSpan w:val="2"/>
            <w:shd w:val="clear" w:color="auto" w:fill="auto"/>
          </w:tcPr>
          <w:p w:rsidR="0016006A" w:rsidRPr="001F4A9F" w:rsidRDefault="0016006A" w:rsidP="0016006A">
            <w:pPr>
              <w:numPr>
                <w:ilvl w:val="0"/>
                <w:numId w:val="2"/>
              </w:numPr>
              <w:tabs>
                <w:tab w:val="num" w:pos="0"/>
              </w:tabs>
              <w:suppressAutoHyphens/>
              <w:spacing w:after="0" w:line="276" w:lineRule="auto"/>
              <w:ind w:firstLine="664"/>
              <w:jc w:val="both"/>
              <w:rPr>
                <w:rFonts w:ascii="Times New Roman" w:eastAsia="Times New Roman" w:hAnsi="Times New Roman"/>
                <w:sz w:val="24"/>
                <w:szCs w:val="24"/>
              </w:rPr>
            </w:pPr>
            <w:r w:rsidRPr="001F4A9F">
              <w:rPr>
                <w:rFonts w:ascii="Times New Roman" w:eastAsia="Times New Roman" w:hAnsi="Times New Roman"/>
                <w:sz w:val="24"/>
                <w:szCs w:val="24"/>
              </w:rPr>
              <w:t xml:space="preserve">Представляваният от мен участник </w:t>
            </w:r>
            <w:r w:rsidRPr="001F4A9F">
              <w:rPr>
                <w:rFonts w:ascii="Times New Roman" w:hAnsi="Times New Roman"/>
                <w:sz w:val="24"/>
                <w:szCs w:val="24"/>
              </w:rPr>
              <w:t xml:space="preserve">няма задължения за данъци и задължителни осигурителни вноски по смисъла на </w:t>
            </w:r>
            <w:hyperlink r:id="rId16" w:history="1">
              <w:r w:rsidRPr="001F4A9F">
                <w:rPr>
                  <w:rStyle w:val="a7"/>
                  <w:rFonts w:ascii="Times New Roman" w:hAnsi="Times New Roman"/>
                  <w:sz w:val="24"/>
                  <w:szCs w:val="24"/>
                </w:rPr>
                <w:t>чл. 162, ал. 2, т. 1 от Данъчно-осигурителния процесуален кодекс</w:t>
              </w:r>
            </w:hyperlink>
            <w:r w:rsidRPr="001F4A9F">
              <w:rPr>
                <w:rFonts w:ascii="Times New Roman" w:hAnsi="Times New Roman"/>
                <w:sz w:val="24"/>
                <w:szCs w:val="24"/>
              </w:rPr>
              <w:t xml:space="preserve">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hAnsi="Times New Roman"/>
                <w:sz w:val="24"/>
                <w:szCs w:val="24"/>
              </w:rPr>
            </w:pPr>
            <w:r w:rsidRPr="001F4A9F">
              <w:rPr>
                <w:rFonts w:ascii="Times New Roman" w:eastAsia="Times New Roman" w:hAnsi="Times New Roman"/>
                <w:sz w:val="24"/>
                <w:szCs w:val="24"/>
              </w:rPr>
              <w:t>Не е налице неравнопоставеност в случаите по чл. 44, ал. 5 от ЗОП</w:t>
            </w:r>
            <w:r w:rsidRPr="001F4A9F">
              <w:rPr>
                <w:rFonts w:ascii="Times New Roman" w:hAnsi="Times New Roman"/>
                <w:sz w:val="24"/>
                <w:szCs w:val="24"/>
              </w:rPr>
              <w:t>.</w:t>
            </w:r>
          </w:p>
          <w:p w:rsidR="0016006A" w:rsidRPr="001F4A9F" w:rsidRDefault="0016006A" w:rsidP="0016006A">
            <w:pPr>
              <w:numPr>
                <w:ilvl w:val="0"/>
                <w:numId w:val="2"/>
              </w:numPr>
              <w:tabs>
                <w:tab w:val="num" w:pos="0"/>
              </w:tabs>
              <w:suppressAutoHyphens/>
              <w:spacing w:after="0" w:line="276" w:lineRule="auto"/>
              <w:ind w:left="1040" w:hanging="360"/>
              <w:jc w:val="both"/>
              <w:rPr>
                <w:rFonts w:ascii="Times New Roman" w:eastAsia="Times New Roman" w:hAnsi="Times New Roman"/>
                <w:sz w:val="24"/>
                <w:szCs w:val="24"/>
              </w:rPr>
            </w:pPr>
            <w:r w:rsidRPr="001F4A9F">
              <w:rPr>
                <w:rFonts w:ascii="Times New Roman" w:hAnsi="Times New Roman"/>
                <w:sz w:val="24"/>
                <w:szCs w:val="24"/>
              </w:rPr>
              <w:t>По отношение на представлявания от мен участник не е установено, че:</w:t>
            </w:r>
          </w:p>
          <w:p w:rsidR="0016006A" w:rsidRPr="001F4A9F" w:rsidRDefault="0016006A" w:rsidP="0016006A">
            <w:pPr>
              <w:spacing w:after="0"/>
              <w:ind w:firstLine="720"/>
              <w:jc w:val="both"/>
              <w:rPr>
                <w:rFonts w:ascii="Times New Roman" w:eastAsia="Times New Roman" w:hAnsi="Times New Roman"/>
                <w:sz w:val="24"/>
                <w:szCs w:val="24"/>
              </w:rPr>
            </w:pPr>
            <w:r w:rsidRPr="001F4A9F">
              <w:rPr>
                <w:rFonts w:ascii="Times New Roman" w:eastAsia="Times New Roman" w:hAnsi="Times New Roman"/>
                <w:sz w:val="24"/>
                <w:szCs w:val="24"/>
              </w:rPr>
              <w:t>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16006A" w:rsidRPr="001F4A9F" w:rsidRDefault="0016006A" w:rsidP="0016006A">
            <w:pPr>
              <w:spacing w:after="0"/>
              <w:ind w:firstLine="720"/>
              <w:jc w:val="both"/>
              <w:rPr>
                <w:rFonts w:ascii="Times New Roman" w:hAnsi="Times New Roman"/>
                <w:sz w:val="24"/>
                <w:szCs w:val="24"/>
              </w:rPr>
            </w:pPr>
            <w:r w:rsidRPr="001F4A9F">
              <w:rPr>
                <w:rFonts w:ascii="Times New Roman" w:eastAsia="Times New Roman" w:hAnsi="Times New Roman"/>
                <w:sz w:val="24"/>
                <w:szCs w:val="24"/>
              </w:rPr>
              <w:t>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rPr>
          <w:gridAfter w:val="1"/>
          <w:wAfter w:w="9" w:type="pct"/>
          <w:trHeight w:val="472"/>
        </w:trPr>
        <w:tc>
          <w:tcPr>
            <w:tcW w:w="4877" w:type="pct"/>
            <w:gridSpan w:val="2"/>
            <w:shd w:val="clear" w:color="auto" w:fill="auto"/>
          </w:tcPr>
          <w:p w:rsidR="0016006A" w:rsidRPr="001F4A9F" w:rsidRDefault="0016006A" w:rsidP="0016006A">
            <w:pPr>
              <w:snapToGrid w:val="0"/>
              <w:spacing w:after="0" w:line="240" w:lineRule="auto"/>
              <w:jc w:val="both"/>
              <w:rPr>
                <w:rFonts w:ascii="Times New Roman" w:eastAsia="Times New Roman" w:hAnsi="Times New Roman"/>
                <w:color w:val="FF0000"/>
                <w:sz w:val="24"/>
                <w:szCs w:val="24"/>
              </w:rPr>
            </w:pPr>
          </w:p>
        </w:tc>
        <w:tc>
          <w:tcPr>
            <w:tcW w:w="114" w:type="pct"/>
            <w:shd w:val="clear" w:color="auto" w:fill="auto"/>
          </w:tcPr>
          <w:p w:rsidR="0016006A" w:rsidRPr="001F4A9F" w:rsidRDefault="0016006A" w:rsidP="0016006A">
            <w:pPr>
              <w:snapToGrid w:val="0"/>
              <w:rPr>
                <w:rFonts w:ascii="Times New Roman" w:hAnsi="Times New Roman"/>
                <w:sz w:val="24"/>
                <w:szCs w:val="24"/>
              </w:rPr>
            </w:pPr>
          </w:p>
        </w:tc>
      </w:tr>
      <w:tr w:rsidR="0016006A" w:rsidRPr="001F4A9F"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 xml:space="preserve"> Дата </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 ............................/ ............................</w:t>
            </w:r>
          </w:p>
        </w:tc>
      </w:tr>
      <w:tr w:rsidR="0016006A" w:rsidRPr="001F4A9F" w:rsidTr="00B16677">
        <w:tblPrEx>
          <w:tblCellMar>
            <w:left w:w="0" w:type="dxa"/>
            <w:right w:w="0" w:type="dxa"/>
          </w:tblCellMar>
        </w:tblPrEx>
        <w:trPr>
          <w:trHeight w:val="243"/>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Име и фамилия</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r w:rsidR="0016006A" w:rsidRPr="00317072" w:rsidTr="00B16677">
        <w:tblPrEx>
          <w:tblCellMar>
            <w:left w:w="0" w:type="dxa"/>
            <w:right w:w="0" w:type="dxa"/>
          </w:tblCellMar>
        </w:tblPrEx>
        <w:trPr>
          <w:trHeight w:val="256"/>
        </w:trPr>
        <w:tc>
          <w:tcPr>
            <w:tcW w:w="868" w:type="pct"/>
            <w:shd w:val="clear" w:color="auto" w:fill="auto"/>
          </w:tcPr>
          <w:p w:rsidR="0016006A" w:rsidRPr="001F4A9F" w:rsidRDefault="0016006A" w:rsidP="0016006A">
            <w:pPr>
              <w:spacing w:after="0" w:line="240" w:lineRule="auto"/>
              <w:jc w:val="both"/>
              <w:rPr>
                <w:rFonts w:ascii="Times New Roman" w:eastAsia="Times New Roman" w:hAnsi="Times New Roman"/>
                <w:color w:val="000000"/>
                <w:sz w:val="24"/>
                <w:szCs w:val="24"/>
              </w:rPr>
            </w:pPr>
            <w:r w:rsidRPr="001F4A9F">
              <w:rPr>
                <w:rFonts w:ascii="Times New Roman" w:eastAsia="Times New Roman" w:hAnsi="Times New Roman"/>
                <w:color w:val="000000"/>
                <w:sz w:val="24"/>
                <w:szCs w:val="24"/>
              </w:rPr>
              <w:t>Подпис</w:t>
            </w:r>
          </w:p>
        </w:tc>
        <w:tc>
          <w:tcPr>
            <w:tcW w:w="4132" w:type="pct"/>
            <w:gridSpan w:val="3"/>
            <w:shd w:val="clear" w:color="auto" w:fill="auto"/>
          </w:tcPr>
          <w:p w:rsidR="0016006A" w:rsidRPr="001F4A9F" w:rsidRDefault="0016006A" w:rsidP="0016006A">
            <w:pPr>
              <w:spacing w:after="0" w:line="240" w:lineRule="auto"/>
              <w:jc w:val="both"/>
            </w:pPr>
            <w:r w:rsidRPr="001F4A9F">
              <w:rPr>
                <w:rFonts w:ascii="Times New Roman" w:eastAsia="Times New Roman" w:hAnsi="Times New Roman"/>
                <w:color w:val="000000"/>
                <w:sz w:val="24"/>
                <w:szCs w:val="24"/>
              </w:rPr>
              <w:t>...........................................................................................</w:t>
            </w:r>
          </w:p>
        </w:tc>
      </w:tr>
    </w:tbl>
    <w:p w:rsidR="00AF4819" w:rsidRPr="0016006A" w:rsidRDefault="0016006A" w:rsidP="0016006A">
      <w:pPr>
        <w:rPr>
          <w:rFonts w:ascii="Times New Roman" w:hAnsi="Times New Roman" w:cs="Times New Roman"/>
          <w:sz w:val="24"/>
          <w:szCs w:val="24"/>
          <w:lang w:val="en-US"/>
        </w:rPr>
      </w:pPr>
      <w:r w:rsidRPr="00317072">
        <w:rPr>
          <w:rFonts w:ascii="Times New Roman" w:eastAsia="Times New Roman" w:hAnsi="Times New Roman"/>
          <w:b/>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745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5"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7"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6"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spacing w:after="0" w:line="240" w:lineRule="auto"/>
        <w:ind w:left="2760" w:firstLine="3612"/>
        <w:jc w:val="right"/>
        <w:rPr>
          <w:rFonts w:ascii="Times New Roman" w:hAnsi="Times New Roman" w:cs="Times New Roman"/>
          <w:b/>
          <w:bCs/>
          <w:sz w:val="24"/>
          <w:szCs w:val="24"/>
          <w:lang w:eastAsia="bg-BG"/>
        </w:rPr>
      </w:pPr>
    </w:p>
    <w:p w:rsidR="00907CB6" w:rsidRPr="00907CB6" w:rsidRDefault="00907CB6" w:rsidP="00377F4A">
      <w:pPr>
        <w:spacing w:after="0" w:line="240" w:lineRule="auto"/>
        <w:ind w:left="2760" w:firstLine="3612"/>
        <w:jc w:val="right"/>
        <w:rPr>
          <w:rFonts w:ascii="Times New Roman" w:hAnsi="Times New Roman" w:cs="Times New Roman"/>
          <w:b/>
          <w:bCs/>
          <w:sz w:val="24"/>
          <w:szCs w:val="24"/>
          <w:lang w:val="en-US" w:eastAsia="bg-BG"/>
        </w:rPr>
      </w:pPr>
      <w:r w:rsidRPr="00907CB6">
        <w:rPr>
          <w:rFonts w:ascii="Times New Roman" w:hAnsi="Times New Roman" w:cs="Times New Roman"/>
          <w:b/>
          <w:bCs/>
          <w:sz w:val="24"/>
          <w:szCs w:val="24"/>
          <w:lang w:eastAsia="bg-BG"/>
        </w:rPr>
        <w:t xml:space="preserve">ПРИЛОЖЕНИЕ № </w:t>
      </w:r>
      <w:r w:rsidR="00F07E7D">
        <w:rPr>
          <w:rFonts w:ascii="Times New Roman" w:hAnsi="Times New Roman" w:cs="Times New Roman"/>
          <w:b/>
          <w:bCs/>
          <w:sz w:val="24"/>
          <w:szCs w:val="24"/>
          <w:lang w:eastAsia="bg-BG"/>
        </w:rPr>
        <w:t>4</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line="240" w:lineRule="auto"/>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377F4A">
      <w:pPr>
        <w:spacing w:before="240" w:after="0" w:line="240" w:lineRule="auto"/>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ТЕХНИЧЕСКО ПРЕДЛОЖЕНИЕ</w:t>
      </w:r>
    </w:p>
    <w:p w:rsidR="00907CB6" w:rsidRPr="00907CB6" w:rsidRDefault="00907CB6" w:rsidP="00545325">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114063" w:rsidRPr="00114063">
        <w:rPr>
          <w:rFonts w:ascii="Times New Roman" w:hAnsi="Times New Roman" w:cs="Times New Roman"/>
          <w:sz w:val="24"/>
          <w:szCs w:val="24"/>
          <w:lang w:eastAsia="bg-BG"/>
        </w:rPr>
        <w:t>във вътрешен конкурентен избор за определяне на изпълнител с предмет</w:t>
      </w:r>
      <w:r w:rsidRPr="00907CB6">
        <w:rPr>
          <w:rFonts w:ascii="Times New Roman" w:hAnsi="Times New Roman" w:cs="Times New Roman"/>
          <w:sz w:val="24"/>
          <w:szCs w:val="24"/>
          <w:lang w:eastAsia="bg-BG"/>
        </w:rPr>
        <w:t>:</w:t>
      </w:r>
    </w:p>
    <w:p w:rsidR="00907CB6" w:rsidRPr="00907CB6" w:rsidRDefault="00907CB6" w:rsidP="00545325">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377F4A">
      <w:pPr>
        <w:spacing w:after="0" w:line="240" w:lineRule="auto"/>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377F4A">
      <w:pPr>
        <w:tabs>
          <w:tab w:val="left" w:pos="709"/>
        </w:tabs>
        <w:spacing w:after="0" w:line="240" w:lineRule="auto"/>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377F4A">
      <w:pPr>
        <w:tabs>
          <w:tab w:val="left" w:pos="709"/>
        </w:tabs>
        <w:spacing w:after="0" w:line="240" w:lineRule="auto"/>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377F4A">
      <w:pPr>
        <w:tabs>
          <w:tab w:val="left" w:pos="709"/>
        </w:tabs>
        <w:spacing w:after="0" w:line="240" w:lineRule="auto"/>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A449B2" w:rsidRDefault="00A449B2" w:rsidP="00377F4A">
      <w:pPr>
        <w:spacing w:after="0" w:line="240" w:lineRule="auto"/>
        <w:ind w:left="696"/>
        <w:rPr>
          <w:rFonts w:ascii="Times New Roman" w:hAnsi="Times New Roman" w:cs="Times New Roman"/>
          <w:b/>
          <w:bCs/>
          <w:sz w:val="24"/>
          <w:szCs w:val="24"/>
          <w:lang w:eastAsia="bg-BG"/>
        </w:rPr>
      </w:pPr>
    </w:p>
    <w:p w:rsidR="00907CB6" w:rsidRPr="00907CB6" w:rsidRDefault="00907CB6" w:rsidP="00377F4A">
      <w:pPr>
        <w:spacing w:after="0" w:line="240" w:lineRule="auto"/>
        <w:ind w:left="696"/>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УВАЖАЕМИ ГОСПОЖИ/ГОСПОДА,</w:t>
      </w:r>
    </w:p>
    <w:p w:rsidR="00A449B2" w:rsidRDefault="00A449B2" w:rsidP="00377F4A">
      <w:pPr>
        <w:spacing w:after="0" w:line="240" w:lineRule="auto"/>
        <w:ind w:firstLine="709"/>
        <w:jc w:val="both"/>
        <w:rPr>
          <w:rFonts w:ascii="Times New Roman" w:eastAsia="Times New Roman" w:hAnsi="Times New Roman" w:cs="Times New Roman"/>
          <w:sz w:val="24"/>
          <w:szCs w:val="24"/>
          <w:lang w:eastAsia="bg-BG"/>
        </w:rPr>
      </w:pPr>
    </w:p>
    <w:p w:rsidR="00907CB6" w:rsidRPr="00907CB6" w:rsidRDefault="00907CB6" w:rsidP="00377F4A">
      <w:pPr>
        <w:spacing w:after="0" w:line="240" w:lineRule="auto"/>
        <w:ind w:firstLine="709"/>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Декларираме, че сме запознати с техническото задание и условията за участие в обявената от Вас обществена поръчка за избор на потенциални изпълнители. Съгласни сме с поставените от Вас условия и ги приемаме без възражения.</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lang w:eastAsia="bg-BG"/>
        </w:rPr>
        <w:t>С настоящото представяме нашето техническо предложение за изпълнение на обществената поръчка по обявенат</w:t>
      </w:r>
      <w:r w:rsidR="00B16677">
        <w:rPr>
          <w:rFonts w:eastAsia="Times New Roman"/>
          <w:lang w:eastAsia="bg-BG"/>
        </w:rPr>
        <w:t>а</w:t>
      </w:r>
      <w:r w:rsidRPr="00907CB6">
        <w:rPr>
          <w:rFonts w:eastAsia="Times New Roman"/>
          <w:lang w:eastAsia="bg-BG"/>
        </w:rPr>
        <w:t xml:space="preserve"> от Вас </w:t>
      </w:r>
      <w:r w:rsidR="00503F90">
        <w:rPr>
          <w:rFonts w:eastAsia="Times New Roman"/>
          <w:lang w:eastAsia="bg-BG"/>
        </w:rPr>
        <w:t xml:space="preserve">покана за </w:t>
      </w:r>
      <w:r w:rsidR="00114063" w:rsidRPr="00114063">
        <w:rPr>
          <w:rFonts w:eastAsia="Times New Roman"/>
          <w:lang w:eastAsia="bg-BG"/>
        </w:rPr>
        <w:t xml:space="preserve">вътрешен конкурентен избор за определяне на изпълнител </w:t>
      </w:r>
      <w:r w:rsidRPr="00907CB6">
        <w:rPr>
          <w:rFonts w:eastAsia="Times New Roman"/>
          <w:lang w:eastAsia="bg-BG"/>
        </w:rPr>
        <w:t>за</w:t>
      </w:r>
      <w:r w:rsidRPr="00907CB6">
        <w:rPr>
          <w:rFonts w:eastAsia="Times New Roman"/>
          <w:color w:val="000000"/>
          <w:lang w:val="ru-RU" w:eastAsia="bg-BG"/>
        </w:rPr>
        <w:t xml:space="preserve"> услуга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w:t>
      </w:r>
      <w:r w:rsidR="00377F4A">
        <w:rPr>
          <w:rFonts w:eastAsia="Times New Roman"/>
          <w:i/>
          <w:lang w:val="ru-RU" w:eastAsia="bg-BG"/>
        </w:rPr>
        <w:t xml:space="preserve"> </w:t>
      </w:r>
      <w:r w:rsidRPr="00907CB6">
        <w:rPr>
          <w:rFonts w:eastAsia="Times New Roman"/>
          <w:i/>
          <w:lang w:val="ru-RU" w:eastAsia="bg-BG"/>
        </w:rPr>
        <w:t>поръчка)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При условие, че бъдем определени за изпълнител на обществената поръчка ще съблюдаваме следните условия, за които с подаване на настоящето техническо предложение удостоверяваме съгласие да залегнат като договорни клаузи, както следва:</w:t>
      </w:r>
    </w:p>
    <w:p w:rsidR="00907CB6" w:rsidRPr="00907CB6" w:rsidRDefault="00907CB6" w:rsidP="00377F4A">
      <w:pPr>
        <w:numPr>
          <w:ilvl w:val="0"/>
          <w:numId w:val="14"/>
        </w:numPr>
        <w:tabs>
          <w:tab w:val="left" w:pos="0"/>
        </w:tabs>
        <w:spacing w:after="0" w:line="240" w:lineRule="auto"/>
        <w:ind w:left="0" w:right="-82" w:firstLine="567"/>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Срок за изпълнение на дейностите за обект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907CB6">
        <w:rPr>
          <w:rFonts w:ascii="Times New Roman" w:eastAsia="Times New Roman" w:hAnsi="Times New Roman" w:cs="Times New Roman"/>
          <w:b/>
          <w:sz w:val="24"/>
          <w:szCs w:val="24"/>
          <w:lang w:eastAsia="bg-BG"/>
        </w:rPr>
        <w:t xml:space="preserve"> е, както следва:</w:t>
      </w:r>
    </w:p>
    <w:p w:rsidR="00907CB6" w:rsidRPr="00907CB6" w:rsidRDefault="00907CB6" w:rsidP="00377F4A">
      <w:pPr>
        <w:tabs>
          <w:tab w:val="left" w:pos="0"/>
        </w:tabs>
        <w:spacing w:after="0" w:line="240" w:lineRule="auto"/>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b/>
          <w:sz w:val="24"/>
          <w:szCs w:val="24"/>
          <w:lang w:eastAsia="bg-BG"/>
        </w:rPr>
        <w:t>........ (словом</w:t>
      </w:r>
      <w:r w:rsidR="00503F90">
        <w:rPr>
          <w:rFonts w:ascii="Times New Roman" w:eastAsia="Times New Roman" w:hAnsi="Times New Roman" w:cs="Times New Roman"/>
          <w:b/>
          <w:sz w:val="24"/>
          <w:szCs w:val="24"/>
          <w:lang w:eastAsia="bg-BG"/>
        </w:rPr>
        <w:t xml:space="preserve">: </w:t>
      </w:r>
      <w:r w:rsidRPr="00907CB6">
        <w:rPr>
          <w:rFonts w:ascii="Times New Roman" w:eastAsia="Times New Roman" w:hAnsi="Times New Roman" w:cs="Times New Roman"/>
          <w:b/>
          <w:sz w:val="24"/>
          <w:szCs w:val="24"/>
          <w:lang w:eastAsia="bg-BG"/>
        </w:rPr>
        <w:t>..........) календарни дни.</w:t>
      </w:r>
    </w:p>
    <w:p w:rsidR="00907CB6" w:rsidRPr="00907CB6" w:rsidRDefault="00907CB6" w:rsidP="00377F4A">
      <w:pPr>
        <w:tabs>
          <w:tab w:val="left" w:pos="0"/>
        </w:tabs>
        <w:spacing w:after="0" w:line="240" w:lineRule="auto"/>
        <w:ind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2. </w:t>
      </w:r>
      <w:r w:rsidR="00A449B2">
        <w:rPr>
          <w:rFonts w:ascii="Times New Roman" w:eastAsia="Times New Roman" w:hAnsi="Times New Roman" w:cs="Times New Roman"/>
          <w:b/>
          <w:sz w:val="24"/>
          <w:szCs w:val="24"/>
          <w:lang w:eastAsia="bg-BG"/>
        </w:rPr>
        <w:tab/>
      </w:r>
      <w:r w:rsidRPr="00907CB6">
        <w:rPr>
          <w:rFonts w:ascii="Times New Roman" w:eastAsia="Times New Roman" w:hAnsi="Times New Roman" w:cs="Times New Roman"/>
          <w:b/>
          <w:sz w:val="24"/>
          <w:szCs w:val="24"/>
          <w:lang w:eastAsia="bg-BG"/>
        </w:rPr>
        <w:t>Предлагаме да изпълним обекта при спазване на следните описани дейности:</w:t>
      </w:r>
    </w:p>
    <w:p w:rsidR="00907CB6" w:rsidRPr="00907CB6" w:rsidRDefault="00907CB6" w:rsidP="00377F4A">
      <w:pPr>
        <w:tabs>
          <w:tab w:val="left" w:pos="0"/>
        </w:tabs>
        <w:spacing w:after="0" w:line="240" w:lineRule="auto"/>
        <w:ind w:firstLine="567"/>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 xml:space="preserve">Предложен линеен график за изпълнение на дейностите на </w:t>
      </w:r>
      <w:r w:rsidR="00114063" w:rsidRPr="00114063">
        <w:rPr>
          <w:rFonts w:ascii="Times New Roman" w:eastAsia="Times New Roman" w:hAnsi="Times New Roman" w:cs="Times New Roman"/>
          <w:b/>
          <w:sz w:val="24"/>
          <w:szCs w:val="24"/>
          <w:lang w:eastAsia="bg-BG"/>
        </w:rPr>
        <w:t>обект</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/сград</w:t>
      </w:r>
      <w:r w:rsidR="00B16677">
        <w:rPr>
          <w:rFonts w:ascii="Times New Roman" w:eastAsia="Times New Roman" w:hAnsi="Times New Roman" w:cs="Times New Roman"/>
          <w:b/>
          <w:sz w:val="24"/>
          <w:szCs w:val="24"/>
          <w:lang w:eastAsia="bg-BG"/>
        </w:rPr>
        <w:t>а</w:t>
      </w:r>
      <w:r w:rsidR="00114063" w:rsidRPr="00114063">
        <w:rPr>
          <w:rFonts w:ascii="Times New Roman" w:eastAsia="Times New Roman" w:hAnsi="Times New Roman" w:cs="Times New Roman"/>
          <w:b/>
          <w:sz w:val="24"/>
          <w:szCs w:val="24"/>
          <w:lang w:eastAsia="bg-BG"/>
        </w:rPr>
        <w:t>т</w:t>
      </w:r>
      <w:r w:rsidR="00B16677">
        <w:rPr>
          <w:rFonts w:ascii="Times New Roman" w:eastAsia="Times New Roman" w:hAnsi="Times New Roman" w:cs="Times New Roman"/>
          <w:b/>
          <w:sz w:val="24"/>
          <w:szCs w:val="24"/>
          <w:lang w:eastAsia="bg-BG"/>
        </w:rPr>
        <w:t>а</w:t>
      </w:r>
      <w:r w:rsidRPr="00114063">
        <w:rPr>
          <w:rFonts w:ascii="Times New Roman" w:eastAsia="Times New Roman" w:hAnsi="Times New Roman" w:cs="Times New Roman"/>
          <w:b/>
          <w:sz w:val="24"/>
          <w:szCs w:val="24"/>
          <w:lang w:eastAsia="bg-BG"/>
        </w:rPr>
        <w:t>:</w:t>
      </w:r>
    </w:p>
    <w:p w:rsidR="00907CB6" w:rsidRPr="00907CB6" w:rsidRDefault="00907CB6" w:rsidP="00377F4A">
      <w:pPr>
        <w:tabs>
          <w:tab w:val="left" w:pos="0"/>
        </w:tabs>
        <w:spacing w:after="0" w:line="240" w:lineRule="auto"/>
        <w:ind w:firstLine="567"/>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w:t>
      </w:r>
    </w:p>
    <w:p w:rsidR="00907CB6" w:rsidRPr="00907CB6" w:rsidRDefault="00907CB6" w:rsidP="00377F4A">
      <w:pPr>
        <w:numPr>
          <w:ilvl w:val="0"/>
          <w:numId w:val="12"/>
        </w:numPr>
        <w:spacing w:after="0" w:line="240" w:lineRule="auto"/>
        <w:ind w:left="0" w:right="-82" w:firstLine="567"/>
        <w:contextualSpacing/>
        <w:jc w:val="both"/>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eastAsia="bg-BG"/>
        </w:rPr>
        <w:t>Други условия при изпълнението на обществената поръчка.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.1 Декларираме, че сме запознати с предмета на поръчката. Съгласни сме с поставените от вас условия и ги приемаме без възражения;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.2 Ще сключим договор в указания от вас срок;</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.3 Съгласни сме да спазваме изискванията, поставени в документацията;</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907CB6" w:rsidRPr="00907CB6">
        <w:rPr>
          <w:rFonts w:ascii="Times New Roman" w:eastAsia="Times New Roman" w:hAnsi="Times New Roman" w:cs="Times New Roman"/>
          <w:sz w:val="24"/>
          <w:szCs w:val="24"/>
          <w:lang w:eastAsia="bg-BG"/>
        </w:rPr>
        <w:t>.4 Дейностите ще бъдат изпълнени в съответствие с Техническата спецификация.</w:t>
      </w:r>
    </w:p>
    <w:p w:rsidR="00907CB6" w:rsidRPr="00907CB6" w:rsidRDefault="00B16677" w:rsidP="00377F4A">
      <w:pPr>
        <w:shd w:val="clear" w:color="auto" w:fill="FFFFFF"/>
        <w:tabs>
          <w:tab w:val="left" w:pos="1276"/>
        </w:tabs>
        <w:spacing w:after="0" w:line="240" w:lineRule="auto"/>
        <w:ind w:right="-82"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lastRenderedPageBreak/>
        <w:t>3</w:t>
      </w:r>
      <w:r w:rsidR="00907CB6"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Валидността на нашето предложение е за срок: …………</w:t>
      </w:r>
      <w:r w:rsidR="00114063">
        <w:rPr>
          <w:rFonts w:ascii="Times New Roman" w:eastAsia="Times New Roman" w:hAnsi="Times New Roman" w:cs="Times New Roman"/>
          <w:sz w:val="24"/>
          <w:szCs w:val="24"/>
          <w:lang w:eastAsia="bg-BG"/>
        </w:rPr>
        <w:t>(предложеният срок следва да бъде не по</w:t>
      </w:r>
      <w:r w:rsidR="00377F4A">
        <w:rPr>
          <w:rFonts w:ascii="Times New Roman" w:eastAsia="Times New Roman" w:hAnsi="Times New Roman" w:cs="Times New Roman"/>
          <w:sz w:val="24"/>
          <w:szCs w:val="24"/>
          <w:lang w:eastAsia="bg-BG"/>
        </w:rPr>
        <w:t>-</w:t>
      </w:r>
      <w:r w:rsidR="00114063">
        <w:rPr>
          <w:rFonts w:ascii="Times New Roman" w:eastAsia="Times New Roman" w:hAnsi="Times New Roman" w:cs="Times New Roman"/>
          <w:sz w:val="24"/>
          <w:szCs w:val="24"/>
          <w:lang w:eastAsia="bg-BG"/>
        </w:rPr>
        <w:t>кратък от три месеца)</w:t>
      </w:r>
    </w:p>
    <w:p w:rsidR="00907CB6" w:rsidRPr="00907CB6" w:rsidRDefault="00907CB6" w:rsidP="00377F4A">
      <w:pPr>
        <w:spacing w:after="0" w:line="240" w:lineRule="auto"/>
        <w:ind w:firstLine="567"/>
        <w:jc w:val="both"/>
        <w:rPr>
          <w:rFonts w:ascii="Times New Roman" w:eastAsia="Times New Roman" w:hAnsi="Times New Roman" w:cs="Times New Roman"/>
          <w:b/>
          <w:sz w:val="24"/>
          <w:szCs w:val="24"/>
          <w:u w:val="single"/>
          <w:lang w:eastAsia="bg-BG"/>
        </w:rPr>
      </w:pPr>
      <w:r w:rsidRPr="00907CB6">
        <w:rPr>
          <w:rFonts w:ascii="Times New Roman" w:eastAsia="Times New Roman" w:hAnsi="Times New Roman" w:cs="Times New Roman"/>
          <w:b/>
          <w:sz w:val="24"/>
          <w:szCs w:val="24"/>
          <w:u w:val="single"/>
          <w:lang w:eastAsia="bg-BG"/>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07CB6" w:rsidRPr="00907CB6" w:rsidRDefault="00907CB6" w:rsidP="00377F4A">
      <w:pPr>
        <w:spacing w:after="0" w:line="240" w:lineRule="auto"/>
        <w:ind w:firstLine="567"/>
        <w:rPr>
          <w:rFonts w:ascii="Times New Roman" w:eastAsia="Times New Roman" w:hAnsi="Times New Roman" w:cs="Times New Roman"/>
          <w:i/>
          <w:sz w:val="24"/>
          <w:szCs w:val="24"/>
          <w:lang w:eastAsia="bg-BG"/>
        </w:rPr>
      </w:pPr>
      <w:r w:rsidRPr="00907CB6">
        <w:rPr>
          <w:rFonts w:ascii="Times New Roman" w:eastAsia="Times New Roman" w:hAnsi="Times New Roman" w:cs="Times New Roman"/>
          <w:b/>
          <w:sz w:val="24"/>
          <w:szCs w:val="24"/>
          <w:lang w:eastAsia="bg-BG"/>
        </w:rPr>
        <w:t xml:space="preserve">ПРИЛОЖЕНИЕ: </w:t>
      </w:r>
      <w:r w:rsidRPr="00907CB6">
        <w:rPr>
          <w:rFonts w:ascii="Times New Roman" w:eastAsia="Times New Roman" w:hAnsi="Times New Roman" w:cs="Times New Roman"/>
          <w:i/>
          <w:sz w:val="24"/>
          <w:szCs w:val="24"/>
          <w:lang w:eastAsia="bg-BG"/>
        </w:rPr>
        <w:t>Декларация по чл.33, ал.4 от Закона за обществените поръчки /ЗОП/в свободен текст. Декларацията се прилага в случаите, когато това е приложимо.</w:t>
      </w:r>
    </w:p>
    <w:p w:rsidR="00545325" w:rsidRDefault="00545325" w:rsidP="00377F4A">
      <w:pPr>
        <w:spacing w:after="0" w:line="240" w:lineRule="auto"/>
        <w:ind w:firstLine="567"/>
        <w:jc w:val="both"/>
        <w:rPr>
          <w:rFonts w:ascii="Times New Roman" w:eastAsia="Times New Roman" w:hAnsi="Times New Roman" w:cs="Times New Roman"/>
          <w:sz w:val="24"/>
          <w:szCs w:val="24"/>
          <w:lang w:eastAsia="fr-FR"/>
        </w:rPr>
      </w:pPr>
    </w:p>
    <w:p w:rsidR="00907CB6" w:rsidRPr="00907CB6" w:rsidRDefault="00907CB6" w:rsidP="00377F4A">
      <w:pPr>
        <w:spacing w:after="0" w:line="240" w:lineRule="auto"/>
        <w:ind w:firstLine="567"/>
        <w:jc w:val="both"/>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 xml:space="preserve">гр......................, </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val="ru-RU" w:eastAsia="fr-FR"/>
        </w:rPr>
        <w:tab/>
      </w:r>
      <w:r w:rsidRPr="00907CB6">
        <w:rPr>
          <w:rFonts w:ascii="Times New Roman" w:eastAsia="Times New Roman" w:hAnsi="Times New Roman" w:cs="Times New Roman"/>
          <w:sz w:val="24"/>
          <w:szCs w:val="24"/>
          <w:lang w:val="ru-RU" w:eastAsia="fr-FR"/>
        </w:rPr>
        <w:tab/>
        <w:t>Подпис:........................................</w:t>
      </w:r>
    </w:p>
    <w:p w:rsidR="00907CB6" w:rsidRP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Default="00907CB6" w:rsidP="00377F4A">
      <w:pPr>
        <w:tabs>
          <w:tab w:val="center" w:pos="-1620"/>
          <w:tab w:val="right" w:pos="9072"/>
        </w:tabs>
        <w:spacing w:after="0" w:line="240" w:lineRule="auto"/>
        <w:ind w:firstLine="567"/>
        <w:rPr>
          <w:rFonts w:ascii="Times New Roman" w:eastAsia="Times New Roman" w:hAnsi="Times New Roman" w:cs="Times New Roman"/>
          <w:bCs/>
          <w:i/>
          <w:sz w:val="24"/>
          <w:szCs w:val="24"/>
          <w:lang w:val="ru-RU" w:eastAsia="fr-FR"/>
        </w:rPr>
      </w:pPr>
      <w:r w:rsidRPr="00907CB6">
        <w:rPr>
          <w:rFonts w:ascii="Times New Roman" w:eastAsia="Times New Roman" w:hAnsi="Times New Roman" w:cs="Times New Roman"/>
          <w:bCs/>
          <w:i/>
          <w:sz w:val="24"/>
          <w:szCs w:val="24"/>
          <w:lang w:val="ru-RU" w:eastAsia="fr-FR"/>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69504"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7"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8"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18"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377F4A">
      <w:pPr>
        <w:tabs>
          <w:tab w:val="left" w:pos="0"/>
          <w:tab w:val="left" w:pos="4860"/>
        </w:tabs>
        <w:spacing w:after="0" w:line="240" w:lineRule="auto"/>
        <w:jc w:val="right"/>
        <w:rPr>
          <w:rFonts w:ascii="Times New Roman" w:eastAsia="Times New Roman" w:hAnsi="Times New Roman" w:cs="Times New Roman"/>
          <w:b/>
          <w:sz w:val="24"/>
          <w:szCs w:val="24"/>
        </w:rPr>
      </w:pPr>
    </w:p>
    <w:p w:rsidR="0016006A" w:rsidRPr="00C40AD7" w:rsidRDefault="002C47FC" w:rsidP="00377F4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0016006A" w:rsidRPr="00C40AD7">
        <w:rPr>
          <w:rFonts w:ascii="Times New Roman" w:eastAsia="Times New Roman" w:hAnsi="Times New Roman"/>
          <w:sz w:val="24"/>
          <w:szCs w:val="24"/>
        </w:rPr>
        <w:t xml:space="preserve"> № </w:t>
      </w:r>
      <w:r w:rsidR="00F07E7D">
        <w:rPr>
          <w:rFonts w:ascii="Times New Roman" w:eastAsia="Times New Roman" w:hAnsi="Times New Roman"/>
          <w:sz w:val="24"/>
          <w:szCs w:val="24"/>
        </w:rPr>
        <w:t>4</w:t>
      </w:r>
      <w:r w:rsidR="0016006A" w:rsidRPr="00C40AD7">
        <w:rPr>
          <w:rFonts w:ascii="Times New Roman" w:eastAsia="Times New Roman" w:hAnsi="Times New Roman"/>
          <w:sz w:val="24"/>
          <w:szCs w:val="24"/>
        </w:rPr>
        <w:t>.1.</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Д  Е  К  Л  А  Р  А  Ц  И  Я</w:t>
      </w:r>
    </w:p>
    <w:p w:rsidR="0016006A" w:rsidRPr="00377F4A" w:rsidRDefault="0016006A" w:rsidP="0016006A">
      <w:pPr>
        <w:tabs>
          <w:tab w:val="left" w:pos="0"/>
          <w:tab w:val="left" w:pos="4860"/>
        </w:tabs>
        <w:spacing w:after="0" w:line="240" w:lineRule="auto"/>
        <w:jc w:val="both"/>
        <w:rPr>
          <w:rFonts w:ascii="Times New Roman" w:eastAsia="Times New Roman" w:hAnsi="Times New Roman"/>
          <w:b/>
          <w:sz w:val="24"/>
          <w:szCs w:val="24"/>
        </w:rPr>
      </w:pPr>
      <w:r w:rsidRPr="00377F4A">
        <w:rPr>
          <w:rFonts w:ascii="Times New Roman" w:eastAsia="Times New Roman" w:hAnsi="Times New Roman"/>
          <w:b/>
          <w:sz w:val="24"/>
          <w:szCs w:val="24"/>
        </w:rPr>
        <w:t xml:space="preserve">             ЗА СЪГЛАСИЕ С КЛАУЗИТЕ НА ПРИЛОЖЕНИЯ ПРОЕКТ НА ДОГОВОР</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r w:rsidR="00377F4A">
        <w:rPr>
          <w:rFonts w:ascii="Times New Roman" w:eastAsia="Times New Roman" w:hAnsi="Times New Roman"/>
          <w:sz w:val="24"/>
          <w:szCs w:val="24"/>
        </w:rPr>
        <w:t xml:space="preserve"> </w:t>
      </w:r>
      <w:r w:rsidRPr="00C40AD7">
        <w:rPr>
          <w:rFonts w:ascii="Times New Roman" w:eastAsia="Times New Roman" w:hAnsi="Times New Roman"/>
          <w:sz w:val="24"/>
          <w:szCs w:val="24"/>
        </w:rPr>
        <w:t>.....................................</w:t>
      </w:r>
      <w:r w:rsidR="00F24BEF">
        <w:rPr>
          <w:rFonts w:ascii="Times New Roman" w:eastAsia="Times New Roman" w:hAnsi="Times New Roman"/>
          <w:sz w:val="24"/>
          <w:szCs w:val="24"/>
        </w:rPr>
        <w:t>,</w:t>
      </w:r>
    </w:p>
    <w:p w:rsidR="00F24BEF" w:rsidRDefault="00F24BEF" w:rsidP="00F24BEF">
      <w:pPr>
        <w:spacing w:after="0" w:line="240" w:lineRule="auto"/>
        <w:ind w:right="70"/>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0016006A" w:rsidRPr="00C40AD7">
        <w:rPr>
          <w:rFonts w:ascii="Times New Roman" w:eastAsia="Times New Roman" w:hAnsi="Times New Roman"/>
          <w:sz w:val="24"/>
          <w:szCs w:val="24"/>
        </w:rPr>
        <w:t xml:space="preserve">                            </w:t>
      </w:r>
    </w:p>
    <w:p w:rsidR="00F24BEF" w:rsidRDefault="00F24BEF" w:rsidP="00F24BEF">
      <w:pPr>
        <w:spacing w:after="0" w:line="240" w:lineRule="auto"/>
        <w:ind w:right="70"/>
        <w:jc w:val="center"/>
        <w:rPr>
          <w:rFonts w:ascii="Times New Roman" w:eastAsia="Times New Roman" w:hAnsi="Times New Roman"/>
          <w:sz w:val="24"/>
          <w:szCs w:val="24"/>
        </w:rPr>
      </w:pPr>
    </w:p>
    <w:p w:rsidR="0016006A" w:rsidRPr="00C40AD7" w:rsidRDefault="0016006A" w:rsidP="00F24BEF">
      <w:pPr>
        <w:spacing w:after="0" w:line="240" w:lineRule="auto"/>
        <w:ind w:right="70"/>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Запознат/а съм с проекта на договора за възлагане на обществената поръчка с предмет: ..........................................................................., приемам го без възражения и ако участникът, когото представлявам, бъде определен за изпълнител, ще сключа договора изцяло в съответствие с проекта, приложен към документацията за участие, в законоустановения срок.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377F4A"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377F4A" w:rsidRPr="00C40AD7" w:rsidRDefault="00377F4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155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19"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19"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0"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A449B2" w:rsidRDefault="002C47FC" w:rsidP="0016006A">
      <w:pPr>
        <w:tabs>
          <w:tab w:val="left" w:pos="0"/>
          <w:tab w:val="left" w:pos="4860"/>
        </w:tabs>
        <w:spacing w:after="0" w:line="240" w:lineRule="auto"/>
        <w:jc w:val="right"/>
        <w:rPr>
          <w:rFonts w:ascii="Times New Roman" w:eastAsia="Times New Roman" w:hAnsi="Times New Roman"/>
          <w:b/>
          <w:sz w:val="24"/>
          <w:szCs w:val="24"/>
        </w:rPr>
      </w:pPr>
      <w:r w:rsidRPr="00A449B2">
        <w:rPr>
          <w:rFonts w:ascii="Times New Roman" w:eastAsia="Times New Roman" w:hAnsi="Times New Roman" w:cs="Times New Roman"/>
          <w:b/>
          <w:sz w:val="24"/>
          <w:szCs w:val="24"/>
        </w:rPr>
        <w:t xml:space="preserve">ПРИЛОЖЕНИЕ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.2.</w:t>
      </w:r>
    </w:p>
    <w:p w:rsidR="0016006A" w:rsidRPr="00010BEA" w:rsidRDefault="0016006A" w:rsidP="0016006A">
      <w:pPr>
        <w:tabs>
          <w:tab w:val="left" w:pos="0"/>
          <w:tab w:val="left" w:pos="4860"/>
        </w:tabs>
        <w:spacing w:after="0" w:line="240" w:lineRule="auto"/>
        <w:jc w:val="both"/>
        <w:rPr>
          <w:rFonts w:ascii="Times New Roman" w:eastAsia="Times New Roman" w:hAnsi="Times New Roman"/>
          <w:color w:val="FF0000"/>
          <w:sz w:val="24"/>
          <w:szCs w:val="24"/>
          <w:highlight w:val="yellow"/>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ЗА СРОК НА ВАЛИДНОСТ НА ОФЕРТАТА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участник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(наименование на участника)</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F24BEF" w:rsidP="00F24BEF">
      <w:pPr>
        <w:tabs>
          <w:tab w:val="left" w:pos="0"/>
        </w:tabs>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0016006A" w:rsidRPr="00C40AD7">
        <w:rPr>
          <w:rFonts w:ascii="Times New Roman" w:eastAsia="Times New Roman" w:hAnsi="Times New Roman"/>
          <w:sz w:val="24"/>
          <w:szCs w:val="24"/>
        </w:rPr>
        <w:t xml:space="preserve">С подаване на настоящата оферта декларираме, че сме съгласни валидността на нашата оферта да бъде ................. </w:t>
      </w:r>
      <w:r w:rsidR="00FE3CCE">
        <w:rPr>
          <w:rFonts w:ascii="Times New Roman" w:eastAsia="Times New Roman" w:hAnsi="Times New Roman"/>
          <w:sz w:val="24"/>
          <w:szCs w:val="24"/>
        </w:rPr>
        <w:t>(</w:t>
      </w:r>
      <w:r w:rsidR="00FE3CCE">
        <w:rPr>
          <w:rFonts w:ascii="Times New Roman" w:eastAsia="Times New Roman" w:hAnsi="Times New Roman" w:cs="Times New Roman"/>
          <w:sz w:val="24"/>
          <w:szCs w:val="24"/>
          <w:lang w:eastAsia="bg-BG"/>
        </w:rPr>
        <w:t>предложеният срок следва да бъде не по</w:t>
      </w:r>
      <w:r w:rsidR="000C1FC6">
        <w:rPr>
          <w:rFonts w:ascii="Times New Roman" w:eastAsia="Times New Roman" w:hAnsi="Times New Roman" w:cs="Times New Roman"/>
          <w:sz w:val="24"/>
          <w:szCs w:val="24"/>
          <w:lang w:eastAsia="bg-BG"/>
        </w:rPr>
        <w:t>-</w:t>
      </w:r>
      <w:r w:rsidR="00FE3CCE">
        <w:rPr>
          <w:rFonts w:ascii="Times New Roman" w:eastAsia="Times New Roman" w:hAnsi="Times New Roman" w:cs="Times New Roman"/>
          <w:sz w:val="24"/>
          <w:szCs w:val="24"/>
          <w:lang w:eastAsia="bg-BG"/>
        </w:rPr>
        <w:t>кратък от три месеца)</w:t>
      </w:r>
      <w:r w:rsidR="0016006A" w:rsidRPr="00C40AD7">
        <w:rPr>
          <w:rFonts w:ascii="Times New Roman" w:eastAsia="Times New Roman" w:hAnsi="Times New Roman"/>
          <w:sz w:val="24"/>
          <w:szCs w:val="24"/>
        </w:rPr>
        <w:t xml:space="preserve"> месеца от крайния срок за получаване на оферти, посочен в обявлението за процедурата.</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Дата: ..............................                                                  </w:t>
      </w:r>
      <w:r w:rsidR="00377F4A">
        <w:rPr>
          <w:rFonts w:ascii="Times New Roman" w:eastAsia="Times New Roman" w:hAnsi="Times New Roman"/>
          <w:sz w:val="24"/>
          <w:szCs w:val="24"/>
        </w:rPr>
        <w:tab/>
      </w:r>
      <w:r w:rsidRPr="00C40AD7">
        <w:rPr>
          <w:rFonts w:ascii="Times New Roman" w:eastAsia="Times New Roman" w:hAnsi="Times New Roman"/>
          <w:sz w:val="24"/>
          <w:szCs w:val="24"/>
        </w:rPr>
        <w:t>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00377F4A">
        <w:rPr>
          <w:rFonts w:ascii="Times New Roman" w:eastAsia="Times New Roman" w:hAnsi="Times New Roman"/>
          <w:sz w:val="24"/>
          <w:szCs w:val="24"/>
        </w:rPr>
        <w:tab/>
      </w:r>
      <w:r w:rsidRPr="00C40AD7">
        <w:rPr>
          <w:rFonts w:ascii="Times New Roman" w:eastAsia="Times New Roman" w:hAnsi="Times New Roman"/>
          <w:sz w:val="24"/>
          <w:szCs w:val="24"/>
        </w:rPr>
        <w:t>/подпис и печат/</w:t>
      </w:r>
    </w:p>
    <w:p w:rsidR="00B730A4" w:rsidRDefault="0016006A" w:rsidP="0016006A">
      <w:pPr>
        <w:tabs>
          <w:tab w:val="left" w:pos="0"/>
          <w:tab w:val="left" w:pos="4860"/>
        </w:tabs>
        <w:spacing w:after="0" w:line="240" w:lineRule="auto"/>
        <w:jc w:val="right"/>
        <w:rPr>
          <w:rFonts w:ascii="Times New Roman" w:eastAsia="Times New Roman" w:hAnsi="Times New Roman"/>
          <w:sz w:val="24"/>
          <w:szCs w:val="24"/>
        </w:rPr>
      </w:pPr>
      <w:r>
        <w:rPr>
          <w:rFonts w:ascii="Times New Roman" w:eastAsia="Times New Roman" w:hAnsi="Times New Roman"/>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360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1"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0"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2"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16006A">
      <w:pPr>
        <w:tabs>
          <w:tab w:val="left" w:pos="0"/>
          <w:tab w:val="left" w:pos="4860"/>
        </w:tabs>
        <w:spacing w:after="0" w:line="240" w:lineRule="auto"/>
        <w:jc w:val="right"/>
        <w:rPr>
          <w:rFonts w:ascii="Times New Roman" w:eastAsia="Times New Roman" w:hAnsi="Times New Roman"/>
          <w:sz w:val="24"/>
          <w:szCs w:val="24"/>
        </w:rPr>
      </w:pPr>
    </w:p>
    <w:p w:rsidR="0016006A" w:rsidRPr="00C40AD7" w:rsidRDefault="002C47FC" w:rsidP="0016006A">
      <w:pPr>
        <w:tabs>
          <w:tab w:val="left" w:pos="0"/>
          <w:tab w:val="left" w:pos="4860"/>
        </w:tabs>
        <w:spacing w:after="0" w:line="240" w:lineRule="auto"/>
        <w:jc w:val="right"/>
        <w:rPr>
          <w:rFonts w:ascii="Times New Roman" w:eastAsia="Times New Roman" w:hAnsi="Times New Roman"/>
          <w:sz w:val="24"/>
          <w:szCs w:val="24"/>
        </w:rPr>
      </w:pPr>
      <w:r w:rsidRPr="00907CB6">
        <w:rPr>
          <w:rFonts w:ascii="Times New Roman" w:eastAsia="Times New Roman" w:hAnsi="Times New Roman" w:cs="Times New Roman"/>
          <w:b/>
          <w:sz w:val="24"/>
          <w:szCs w:val="24"/>
        </w:rPr>
        <w:t>ПРИЛОЖЕНИЕ</w:t>
      </w:r>
      <w:r w:rsidRPr="00A449B2">
        <w:rPr>
          <w:rFonts w:ascii="Times New Roman" w:eastAsia="Times New Roman" w:hAnsi="Times New Roman" w:cs="Times New Roman"/>
          <w:b/>
          <w:sz w:val="24"/>
          <w:szCs w:val="24"/>
        </w:rPr>
        <w:t xml:space="preserve"> </w:t>
      </w:r>
      <w:r w:rsidR="0016006A" w:rsidRPr="00A449B2">
        <w:rPr>
          <w:rFonts w:ascii="Times New Roman" w:eastAsia="Times New Roman" w:hAnsi="Times New Roman"/>
          <w:b/>
          <w:sz w:val="24"/>
          <w:szCs w:val="24"/>
        </w:rPr>
        <w:t xml:space="preserve">№ </w:t>
      </w:r>
      <w:r w:rsidR="00F07E7D" w:rsidRPr="00A449B2">
        <w:rPr>
          <w:rFonts w:ascii="Times New Roman" w:eastAsia="Times New Roman" w:hAnsi="Times New Roman"/>
          <w:b/>
          <w:sz w:val="24"/>
          <w:szCs w:val="24"/>
        </w:rPr>
        <w:t>4</w:t>
      </w:r>
      <w:r w:rsidR="0016006A" w:rsidRPr="00A449B2">
        <w:rPr>
          <w:rFonts w:ascii="Times New Roman" w:eastAsia="Times New Roman" w:hAnsi="Times New Roman"/>
          <w:b/>
          <w:sz w:val="24"/>
          <w:szCs w:val="24"/>
        </w:rPr>
        <w:t>.3.</w:t>
      </w:r>
    </w:p>
    <w:p w:rsidR="0016006A" w:rsidRPr="00C40AD7" w:rsidRDefault="0016006A" w:rsidP="0016006A">
      <w:pPr>
        <w:tabs>
          <w:tab w:val="left" w:pos="0"/>
          <w:tab w:val="left" w:pos="4860"/>
        </w:tabs>
        <w:spacing w:after="0" w:line="240" w:lineRule="auto"/>
        <w:jc w:val="both"/>
        <w:rPr>
          <w:rFonts w:ascii="Times New Roman" w:eastAsia="Times New Roman" w:hAnsi="Times New Roman"/>
          <w:color w:val="FF0000"/>
          <w:sz w:val="24"/>
          <w:szCs w:val="24"/>
        </w:rPr>
      </w:pPr>
    </w:p>
    <w:p w:rsidR="0016006A" w:rsidRPr="00C40AD7" w:rsidRDefault="0016006A" w:rsidP="0016006A">
      <w:pPr>
        <w:tabs>
          <w:tab w:val="left" w:pos="0"/>
          <w:tab w:val="left" w:pos="4860"/>
        </w:tabs>
        <w:spacing w:after="0" w:line="240" w:lineRule="auto"/>
        <w:jc w:val="center"/>
        <w:rPr>
          <w:rFonts w:ascii="Times New Roman" w:eastAsia="Times New Roman" w:hAnsi="Times New Roman"/>
          <w:sz w:val="24"/>
          <w:szCs w:val="24"/>
        </w:rPr>
      </w:pPr>
      <w:r w:rsidRPr="00C40AD7">
        <w:rPr>
          <w:rFonts w:ascii="Times New Roman" w:eastAsia="Times New Roman" w:hAnsi="Times New Roman"/>
          <w:sz w:val="24"/>
          <w:szCs w:val="24"/>
        </w:rPr>
        <w:t>Д  Е  К  Л  А  Р  А  Ц  И  Я</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Долуподписаният /ата/: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(собствено, бащино, фамилно име)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с ЕГН:........................, притежаващ/а л.к. № ..........................., издадена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от ............................., с постоянен адрес: гр.(с) ............................., община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област ................................., ул. .............................................., бл. .........., ет. ..........., ап.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в качеството си на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(длъжност)</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на .........................................................................................ЕИК..........................................</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(наименование на участника/члена на обединението)</w:t>
      </w:r>
    </w:p>
    <w:p w:rsidR="0016006A" w:rsidRDefault="00F24BEF" w:rsidP="0016006A">
      <w:pPr>
        <w:tabs>
          <w:tab w:val="left" w:pos="0"/>
          <w:tab w:val="left" w:pos="4860"/>
        </w:tabs>
        <w:spacing w:after="0" w:line="240" w:lineRule="auto"/>
        <w:jc w:val="both"/>
        <w:rPr>
          <w:rFonts w:ascii="Times New Roman" w:eastAsia="Times New Roman" w:hAnsi="Times New Roman"/>
          <w:sz w:val="24"/>
          <w:szCs w:val="24"/>
        </w:rPr>
      </w:pPr>
      <w:r w:rsidRPr="00907CB6">
        <w:rPr>
          <w:rFonts w:ascii="Times New Roman" w:hAnsi="Times New Roman" w:cs="Times New Roman"/>
          <w:sz w:val="24"/>
          <w:szCs w:val="24"/>
        </w:rPr>
        <w:t>за участие в</w:t>
      </w:r>
      <w:r>
        <w:rPr>
          <w:rFonts w:ascii="Times New Roman" w:hAnsi="Times New Roman" w:cs="Times New Roman"/>
          <w:sz w:val="24"/>
          <w:szCs w:val="24"/>
        </w:rPr>
        <w:t xml:space="preserve">ъв </w:t>
      </w:r>
      <w:r w:rsidRPr="00B17D5C">
        <w:rPr>
          <w:rFonts w:ascii="Times New Roman" w:hAnsi="Times New Roman" w:cs="Times New Roman"/>
          <w:sz w:val="24"/>
          <w:szCs w:val="24"/>
        </w:rPr>
        <w:t xml:space="preserve">вътрешен конкурентен избор за определяне на изпълнител </w:t>
      </w:r>
      <w:r w:rsidRPr="00907CB6">
        <w:rPr>
          <w:rFonts w:ascii="Times New Roman" w:hAnsi="Times New Roman" w:cs="Times New Roman"/>
          <w:sz w:val="24"/>
          <w:szCs w:val="24"/>
        </w:rPr>
        <w:t>с предмет:</w:t>
      </w:r>
      <w:r w:rsidRPr="001F4A9F">
        <w:rPr>
          <w:rFonts w:ascii="Times New Roman" w:eastAsia="Times New Roman" w:hAnsi="Times New Roman"/>
          <w:sz w:val="24"/>
          <w:szCs w:val="24"/>
        </w:rPr>
        <w:t xml:space="preserve"> </w:t>
      </w:r>
      <w:r w:rsidRPr="001F4A9F">
        <w:rPr>
          <w:rFonts w:ascii="Times New Roman" w:hAnsi="Times New Roman"/>
          <w:b/>
          <w:i/>
          <w:color w:val="000000"/>
          <w:sz w:val="24"/>
          <w:szCs w:val="24"/>
        </w:rPr>
        <w:t>„…………………………………………(посочва се наименованието на поръчката)”</w:t>
      </w:r>
      <w:r w:rsidRPr="00C40AD7">
        <w:rPr>
          <w:rFonts w:ascii="Times New Roman" w:eastAsia="Times New Roman" w:hAnsi="Times New Roman"/>
          <w:sz w:val="24"/>
          <w:szCs w:val="24"/>
        </w:rPr>
        <w:t xml:space="preserve">        </w:t>
      </w:r>
    </w:p>
    <w:p w:rsidR="00F24BEF"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F24BEF" w:rsidRPr="00C40AD7" w:rsidRDefault="00F24BEF"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 xml:space="preserve">                                                   Д Е К Л А Р И Р А М, ЧЕ:</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Известна ми е отговорността по чл. 313 от Наказателния кодекс за посочване на неверни данни.</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Дата: ..............................                                                      Декларатор: ................................</w:t>
      </w:r>
    </w:p>
    <w:p w:rsidR="0016006A" w:rsidRPr="00C40AD7" w:rsidRDefault="0016006A" w:rsidP="0016006A">
      <w:pPr>
        <w:tabs>
          <w:tab w:val="left" w:pos="0"/>
          <w:tab w:val="left" w:pos="4860"/>
        </w:tabs>
        <w:spacing w:after="0" w:line="240" w:lineRule="auto"/>
        <w:jc w:val="both"/>
        <w:rPr>
          <w:rFonts w:ascii="Times New Roman" w:eastAsia="Times New Roman" w:hAnsi="Times New Roman"/>
          <w:sz w:val="24"/>
          <w:szCs w:val="24"/>
        </w:rPr>
      </w:pP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r>
      <w:r w:rsidRPr="00C40AD7">
        <w:rPr>
          <w:rFonts w:ascii="Times New Roman" w:eastAsia="Times New Roman" w:hAnsi="Times New Roman"/>
          <w:sz w:val="24"/>
          <w:szCs w:val="24"/>
        </w:rPr>
        <w:tab/>
        <w:t>/подпис и печат/</w:t>
      </w:r>
    </w:p>
    <w:p w:rsidR="0016006A" w:rsidRPr="00907CB6" w:rsidRDefault="0016006A" w:rsidP="0016006A">
      <w:pPr>
        <w:tabs>
          <w:tab w:val="center" w:pos="-1620"/>
          <w:tab w:val="right" w:pos="9072"/>
        </w:tabs>
        <w:ind w:firstLine="567"/>
        <w:rPr>
          <w:rFonts w:ascii="Times New Roman" w:hAnsi="Times New Roman" w:cs="Times New Roman"/>
          <w:b/>
          <w:bCs/>
          <w:sz w:val="24"/>
          <w:szCs w:val="24"/>
          <w:lang w:eastAsia="bg-BG"/>
        </w:rPr>
      </w:pPr>
      <w:r>
        <w:rPr>
          <w:rFonts w:ascii="Times New Roman" w:hAnsi="Times New Roman"/>
          <w:b/>
          <w:iCs/>
          <w:sz w:val="24"/>
          <w:szCs w:val="24"/>
          <w:highlight w:val="yellow"/>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Tr="00243E27">
        <w:trPr>
          <w:trHeight w:val="1592"/>
        </w:trPr>
        <w:tc>
          <w:tcPr>
            <w:tcW w:w="1163" w:type="dxa"/>
            <w:tcBorders>
              <w:top w:val="thinThickSmallGap" w:sz="24" w:space="0" w:color="auto"/>
              <w:bottom w:val="thinThickSmallGap" w:sz="24" w:space="0" w:color="auto"/>
            </w:tcBorders>
          </w:tcPr>
          <w:p w:rsidR="00B730A4" w:rsidRDefault="00B730A4" w:rsidP="00243E27">
            <w:pPr>
              <w:spacing w:after="0" w:line="240" w:lineRule="auto"/>
            </w:pPr>
            <w:r>
              <w:rPr>
                <w:noProof/>
                <w:lang w:eastAsia="bg-BG"/>
              </w:rPr>
              <w:lastRenderedPageBreak/>
              <w:drawing>
                <wp:anchor distT="0" distB="0" distL="114300" distR="114300" simplePos="0" relativeHeight="251675648"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3" name="Picture 12"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p w:rsidR="00B730A4" w:rsidRDefault="00B730A4" w:rsidP="00243E27">
            <w:pPr>
              <w:spacing w:after="0" w:line="240" w:lineRule="auto"/>
            </w:pPr>
          </w:p>
        </w:tc>
        <w:tc>
          <w:tcPr>
            <w:tcW w:w="3407" w:type="dxa"/>
            <w:tcBorders>
              <w:top w:val="thinThickSmallGap" w:sz="24" w:space="0" w:color="auto"/>
              <w:bottom w:val="thinThickSmallGap" w:sz="24" w:space="0" w:color="auto"/>
            </w:tcBorders>
          </w:tcPr>
          <w:p w:rsidR="00B730A4" w:rsidRDefault="00B730A4" w:rsidP="00243E27">
            <w:pPr>
              <w:spacing w:after="0" w:line="240" w:lineRule="auto"/>
              <w:jc w:val="center"/>
              <w:rPr>
                <w:b/>
                <w:color w:val="000000"/>
                <w:sz w:val="12"/>
              </w:rPr>
            </w:pPr>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Type">
                <w:r>
                  <w:rPr>
                    <w:b/>
                    <w:color w:val="000000"/>
                    <w:sz w:val="18"/>
                  </w:rPr>
                  <w:t>REPUBLIC</w:t>
                </w:r>
              </w:smartTag>
              <w:r>
                <w:rPr>
                  <w:b/>
                  <w:color w:val="000000"/>
                  <w:sz w:val="18"/>
                </w:rPr>
                <w:t xml:space="preserve"> OF </w:t>
              </w:r>
              <w:smartTag w:uri="urn:schemas-microsoft-com:office:smarttags" w:element="PlaceName">
                <w:r>
                  <w:rPr>
                    <w:b/>
                    <w:color w:val="000000"/>
                    <w:sz w:val="18"/>
                  </w:rPr>
                  <w:t>BULGARIA</w:t>
                </w:r>
              </w:smartTag>
            </w:smartTag>
          </w:p>
          <w:p w:rsidR="00B730A4" w:rsidRDefault="00B730A4" w:rsidP="00243E27">
            <w:pPr>
              <w:spacing w:after="0" w:line="240" w:lineRule="auto"/>
              <w:jc w:val="center"/>
              <w:rPr>
                <w:color w:val="000000"/>
                <w:sz w:val="18"/>
              </w:rPr>
            </w:pPr>
            <w:smartTag w:uri="urn:schemas-microsoft-com:office:smarttags" w:element="place">
              <w:smartTag w:uri="urn:schemas-microsoft-com:office:smarttags" w:element="PlaceName">
                <w:r>
                  <w:rPr>
                    <w:rFonts w:ascii="TimokU" w:hAnsi="TimokU"/>
                    <w:b/>
                    <w:color w:val="000000"/>
                    <w:sz w:val="18"/>
                  </w:rPr>
                  <w:t>NOVI</w:t>
                </w:r>
              </w:smartTag>
              <w:smartTag w:uri="urn:schemas-microsoft-com:office:smarttags" w:element="PlaceName">
                <w:r>
                  <w:rPr>
                    <w:rFonts w:ascii="TimokU" w:hAnsi="TimokU"/>
                    <w:b/>
                    <w:color w:val="000000"/>
                    <w:sz w:val="18"/>
                  </w:rPr>
                  <w:t>PAZAR</w:t>
                </w:r>
              </w:smartTag>
              <w:smartTag w:uri="urn:schemas-microsoft-com:office:smarttags" w:element="PlaceType">
                <w:r>
                  <w:rPr>
                    <w:rFonts w:ascii="TimokU" w:hAnsi="TimokU"/>
                    <w:b/>
                    <w:color w:val="000000"/>
                    <w:sz w:val="18"/>
                  </w:rPr>
                  <w:t>MUNICIPALITY</w:t>
                </w:r>
              </w:smartTag>
            </w:smartTag>
          </w:p>
          <w:p w:rsidR="00B730A4" w:rsidRDefault="00B730A4" w:rsidP="00243E27">
            <w:pPr>
              <w:spacing w:after="0" w:line="240" w:lineRule="auto"/>
              <w:jc w:val="center"/>
              <w:rPr>
                <w:color w:val="000000"/>
                <w:sz w:val="18"/>
              </w:rPr>
            </w:pPr>
            <w:r>
              <w:rPr>
                <w:rFonts w:ascii="TimokU" w:hAnsi="TimokU"/>
                <w:color w:val="000000"/>
                <w:sz w:val="18"/>
              </w:rPr>
              <w:t>Mayor’s phone:+ 359 + 0537 / 23466</w:t>
            </w:r>
          </w:p>
          <w:p w:rsidR="00B730A4" w:rsidRDefault="00B730A4" w:rsidP="00243E27">
            <w:pPr>
              <w:spacing w:after="0" w:line="240" w:lineRule="auto"/>
              <w:jc w:val="center"/>
              <w:rPr>
                <w:color w:val="000000"/>
                <w:sz w:val="18"/>
              </w:rPr>
            </w:pPr>
            <w:r>
              <w:rPr>
                <w:color w:val="000000"/>
                <w:sz w:val="18"/>
              </w:rPr>
              <w:t>Fax::  + 359 + 0537 / 240 10</w:t>
            </w:r>
          </w:p>
          <w:p w:rsidR="00B730A4" w:rsidRDefault="00B730A4" w:rsidP="00243E27">
            <w:pPr>
              <w:spacing w:after="0" w:line="240" w:lineRule="auto"/>
              <w:jc w:val="center"/>
              <w:rPr>
                <w:rFonts w:ascii="TimokU" w:hAnsi="TimokU"/>
                <w:color w:val="000000"/>
                <w:sz w:val="21"/>
              </w:rPr>
            </w:pPr>
            <w:r>
              <w:rPr>
                <w:rFonts w:ascii="TimokU" w:hAnsi="TimokU"/>
                <w:color w:val="000000"/>
                <w:sz w:val="21"/>
              </w:rPr>
              <w:t>http://novipazar.acstre.com</w:t>
            </w:r>
          </w:p>
          <w:p w:rsidR="00B730A4" w:rsidRDefault="00B730A4" w:rsidP="00243E27">
            <w:pPr>
              <w:spacing w:after="0" w:line="240" w:lineRule="auto"/>
              <w:jc w:val="center"/>
              <w:rPr>
                <w:color w:val="000000"/>
                <w:lang w:val="pt-BR"/>
              </w:rPr>
            </w:pPr>
            <w:r>
              <w:rPr>
                <w:rFonts w:ascii="TimokU" w:hAnsi="TimokU"/>
                <w:color w:val="000000"/>
                <w:sz w:val="18"/>
                <w:lang w:val="pt-BR"/>
              </w:rPr>
              <w:t xml:space="preserve">E-mail: </w:t>
            </w:r>
            <w:hyperlink r:id="rId21" w:history="1">
              <w:r>
                <w:rPr>
                  <w:rStyle w:val="a7"/>
                  <w:rFonts w:ascii="TimokU" w:hAnsi="TimokU"/>
                  <w:color w:val="000000"/>
                  <w:sz w:val="18"/>
                  <w:lang w:val="pt-BR"/>
                </w:rPr>
                <w:t>npazar@icon.bg</w:t>
              </w:r>
            </w:hyperlink>
          </w:p>
        </w:tc>
        <w:tc>
          <w:tcPr>
            <w:tcW w:w="336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TimokU" w:hAnsi="TimokU"/>
                <w:b/>
                <w:color w:val="000000"/>
                <w:sz w:val="8"/>
                <w:lang w:val="ru-RU"/>
              </w:rPr>
            </w:pPr>
          </w:p>
          <w:p w:rsidR="00B730A4" w:rsidRDefault="00B730A4" w:rsidP="00243E27">
            <w:pPr>
              <w:spacing w:after="0" w:line="240" w:lineRule="auto"/>
              <w:jc w:val="center"/>
              <w:rPr>
                <w:color w:val="000000"/>
                <w:sz w:val="18"/>
              </w:rPr>
            </w:pPr>
            <w:r>
              <w:rPr>
                <w:rFonts w:ascii="TimokU" w:hAnsi="TimokU"/>
                <w:b/>
                <w:color w:val="000000"/>
                <w:sz w:val="18"/>
              </w:rPr>
              <w:t>РЕПУБЛИКА БЪЛГАРИЯ</w:t>
            </w:r>
          </w:p>
          <w:p w:rsidR="00B730A4" w:rsidRDefault="00B730A4" w:rsidP="00243E27">
            <w:pPr>
              <w:spacing w:after="0" w:line="240" w:lineRule="auto"/>
              <w:jc w:val="center"/>
              <w:rPr>
                <w:color w:val="000000"/>
                <w:sz w:val="18"/>
                <w:lang w:val="ru-RU"/>
              </w:rPr>
            </w:pPr>
            <w:r>
              <w:rPr>
                <w:rFonts w:ascii="TimokU" w:hAnsi="TimokU"/>
                <w:b/>
                <w:color w:val="000000"/>
                <w:sz w:val="18"/>
              </w:rPr>
              <w:t>ОБЩИНА НОВИ ПАЗАР</w:t>
            </w:r>
          </w:p>
          <w:p w:rsidR="00B730A4" w:rsidRDefault="00B730A4" w:rsidP="00243E27">
            <w:pPr>
              <w:spacing w:after="0" w:line="240" w:lineRule="auto"/>
              <w:jc w:val="center"/>
              <w:rPr>
                <w:rFonts w:ascii="TimokU" w:hAnsi="TimokU"/>
                <w:color w:val="000000"/>
                <w:sz w:val="18"/>
              </w:rPr>
            </w:pPr>
            <w:r>
              <w:rPr>
                <w:rFonts w:ascii="TimokU" w:hAnsi="TimokU"/>
                <w:color w:val="000000"/>
                <w:sz w:val="18"/>
                <w:lang w:val="ru-RU"/>
              </w:rPr>
              <w:t>КМЕТ телефон:+359 + 0537 / 23466</w:t>
            </w:r>
          </w:p>
          <w:p w:rsidR="00B730A4" w:rsidRDefault="00B730A4" w:rsidP="00243E27">
            <w:pPr>
              <w:spacing w:after="0" w:line="240" w:lineRule="auto"/>
              <w:jc w:val="center"/>
              <w:rPr>
                <w:rFonts w:ascii="TimokU" w:hAnsi="TimokU"/>
                <w:color w:val="000000"/>
                <w:sz w:val="18"/>
              </w:rPr>
            </w:pPr>
            <w:r>
              <w:rPr>
                <w:color w:val="000000"/>
                <w:sz w:val="18"/>
                <w:lang w:val="ru-RU"/>
              </w:rPr>
              <w:t>Факс: +  359 + 0537 / 240 10</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Зам. кмет :</w:t>
            </w:r>
          </w:p>
          <w:p w:rsidR="00B730A4" w:rsidRDefault="00B730A4" w:rsidP="00243E27">
            <w:pPr>
              <w:spacing w:after="0" w:line="240" w:lineRule="auto"/>
              <w:jc w:val="center"/>
              <w:rPr>
                <w:rFonts w:ascii="TimokU" w:hAnsi="TimokU"/>
                <w:color w:val="000000"/>
                <w:sz w:val="18"/>
              </w:rPr>
            </w:pPr>
            <w:r>
              <w:rPr>
                <w:rFonts w:ascii="TimokU" w:hAnsi="TimokU"/>
                <w:color w:val="000000"/>
                <w:sz w:val="18"/>
              </w:rPr>
              <w:t>телефон +359 + 0537 / 222 66</w:t>
            </w:r>
          </w:p>
          <w:p w:rsidR="00B730A4" w:rsidRDefault="00B730A4" w:rsidP="00243E27">
            <w:pPr>
              <w:spacing w:after="0" w:line="240" w:lineRule="auto"/>
              <w:jc w:val="center"/>
              <w:rPr>
                <w:color w:val="000000"/>
                <w:lang w:val="pt-BR"/>
              </w:rPr>
            </w:pPr>
            <w:r>
              <w:rPr>
                <w:rFonts w:ascii="TimokU" w:hAnsi="TimokU"/>
                <w:color w:val="000000"/>
                <w:sz w:val="18"/>
              </w:rPr>
              <w:t>+359 + 0537 / 222 45, 224 64</w:t>
            </w:r>
          </w:p>
        </w:tc>
        <w:tc>
          <w:tcPr>
            <w:tcW w:w="1714" w:type="dxa"/>
            <w:tcBorders>
              <w:top w:val="thinThickSmallGap" w:sz="24" w:space="0" w:color="auto"/>
              <w:bottom w:val="thinThickSmallGap" w:sz="24" w:space="0" w:color="auto"/>
            </w:tcBorders>
          </w:tcPr>
          <w:p w:rsidR="00B730A4" w:rsidRDefault="00B730A4" w:rsidP="00243E27">
            <w:pPr>
              <w:spacing w:after="0" w:line="240" w:lineRule="auto"/>
              <w:jc w:val="center"/>
              <w:rPr>
                <w:rFonts w:ascii="Courier" w:hAnsi="Courier"/>
                <w:sz w:val="12"/>
              </w:rPr>
            </w:pPr>
          </w:p>
          <w:p w:rsidR="00B730A4" w:rsidRDefault="00B730A4" w:rsidP="00243E27">
            <w:pPr>
              <w:spacing w:after="0" w:line="240" w:lineRule="auto"/>
              <w:jc w:val="center"/>
              <w:rPr>
                <w:rFonts w:ascii="Courier" w:hAnsi="Courier"/>
                <w:sz w:val="28"/>
              </w:rPr>
            </w:pPr>
            <w:r w:rsidRPr="00F008A5">
              <w:rPr>
                <w:rFonts w:ascii="Courier" w:hAnsi="Courier"/>
                <w:noProof/>
                <w:sz w:val="28"/>
                <w:lang w:eastAsia="bg-BG"/>
              </w:rPr>
              <w:drawing>
                <wp:inline distT="0" distB="0" distL="0" distR="0">
                  <wp:extent cx="645160" cy="774065"/>
                  <wp:effectExtent l="0" t="0" r="2540" b="6985"/>
                  <wp:docPr id="24" name="Picture 11"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Tr="00243E27">
        <w:trPr>
          <w:trHeight w:val="356"/>
        </w:trPr>
        <w:tc>
          <w:tcPr>
            <w:tcW w:w="9648" w:type="dxa"/>
            <w:gridSpan w:val="4"/>
            <w:tcBorders>
              <w:top w:val="thinThickSmallGap" w:sz="24" w:space="0" w:color="auto"/>
              <w:bottom w:val="thinThickSmallGap" w:sz="24" w:space="0" w:color="auto"/>
            </w:tcBorders>
          </w:tcPr>
          <w:p w:rsidR="00B730A4" w:rsidRDefault="00B730A4" w:rsidP="00243E27">
            <w:pPr>
              <w:spacing w:after="0"/>
              <w:jc w:val="center"/>
              <w:rPr>
                <w:rFonts w:ascii="Courier" w:hAnsi="Courier"/>
                <w:lang w:val="ru-RU"/>
              </w:rPr>
            </w:pPr>
            <w:r>
              <w:rPr>
                <w:b/>
                <w:color w:val="800000"/>
              </w:rPr>
              <w:t>Община Нови пазар е сертифицирана по ISO</w:t>
            </w:r>
            <w:r>
              <w:rPr>
                <w:b/>
                <w:color w:val="800000"/>
                <w:lang w:val="ru-RU"/>
              </w:rPr>
              <w:t xml:space="preserve"> 9001:2008</w:t>
            </w:r>
          </w:p>
        </w:tc>
      </w:tr>
    </w:tbl>
    <w:p w:rsidR="00B730A4" w:rsidRDefault="00B730A4" w:rsidP="00907CB6">
      <w:pPr>
        <w:ind w:firstLine="708"/>
        <w:jc w:val="right"/>
        <w:rPr>
          <w:rFonts w:ascii="Times New Roman" w:hAnsi="Times New Roman" w:cs="Times New Roman"/>
          <w:b/>
          <w:bCs/>
          <w:color w:val="000000"/>
          <w:sz w:val="24"/>
          <w:szCs w:val="24"/>
          <w:lang w:eastAsia="bg-BG"/>
        </w:rPr>
      </w:pPr>
    </w:p>
    <w:p w:rsidR="00907CB6" w:rsidRPr="00907CB6" w:rsidRDefault="00907CB6" w:rsidP="00907CB6">
      <w:pPr>
        <w:ind w:firstLine="708"/>
        <w:jc w:val="right"/>
        <w:rPr>
          <w:rFonts w:ascii="Times New Roman" w:hAnsi="Times New Roman" w:cs="Times New Roman"/>
          <w:b/>
          <w:bCs/>
          <w:color w:val="000000"/>
          <w:sz w:val="24"/>
          <w:szCs w:val="24"/>
          <w:lang w:eastAsia="bg-BG"/>
        </w:rPr>
      </w:pPr>
      <w:r w:rsidRPr="00907CB6">
        <w:rPr>
          <w:rFonts w:ascii="Times New Roman" w:hAnsi="Times New Roman" w:cs="Times New Roman"/>
          <w:b/>
          <w:bCs/>
          <w:color w:val="000000"/>
          <w:sz w:val="24"/>
          <w:szCs w:val="24"/>
          <w:lang w:eastAsia="bg-BG"/>
        </w:rPr>
        <w:t xml:space="preserve">ПРИЛОЖЕНИЕ № </w:t>
      </w:r>
      <w:r w:rsidR="00F07E7D">
        <w:rPr>
          <w:rFonts w:ascii="Times New Roman" w:hAnsi="Times New Roman" w:cs="Times New Roman"/>
          <w:b/>
          <w:bCs/>
          <w:color w:val="000000"/>
          <w:sz w:val="24"/>
          <w:szCs w:val="24"/>
          <w:lang w:eastAsia="bg-BG"/>
        </w:rPr>
        <w:t>5</w:t>
      </w:r>
    </w:p>
    <w:p w:rsidR="00A83EC6" w:rsidRDefault="00A83EC6" w:rsidP="00377F4A">
      <w:pPr>
        <w:spacing w:after="0"/>
        <w:rPr>
          <w:rFonts w:ascii="Times New Roman" w:eastAsia="Times New Roman" w:hAnsi="Times New Roman" w:cs="Times New Roman"/>
          <w:b/>
          <w:sz w:val="24"/>
          <w:szCs w:val="24"/>
        </w:rPr>
      </w:pP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ДО</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ОБЩИНА НОВИ ПАЗАР</w:t>
      </w:r>
    </w:p>
    <w:p w:rsidR="00907CB6" w:rsidRPr="00907CB6" w:rsidRDefault="00907CB6" w:rsidP="00377F4A">
      <w:pPr>
        <w:spacing w:after="0"/>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УЛ. „ВАСИЛ ЛЕВСКИ“ 3</w:t>
      </w:r>
    </w:p>
    <w:p w:rsidR="00907CB6" w:rsidRPr="00907CB6" w:rsidRDefault="00907CB6" w:rsidP="00907CB6">
      <w:pPr>
        <w:spacing w:before="240" w:after="60"/>
        <w:ind w:right="70"/>
        <w:jc w:val="center"/>
        <w:outlineLvl w:val="4"/>
        <w:rPr>
          <w:rFonts w:ascii="Times New Roman" w:hAnsi="Times New Roman" w:cs="Times New Roman"/>
          <w:b/>
          <w:bCs/>
          <w:sz w:val="24"/>
          <w:szCs w:val="24"/>
          <w:lang w:eastAsia="bg-BG"/>
        </w:rPr>
      </w:pPr>
      <w:r w:rsidRPr="00907CB6">
        <w:rPr>
          <w:rFonts w:ascii="Times New Roman" w:hAnsi="Times New Roman" w:cs="Times New Roman"/>
          <w:b/>
          <w:bCs/>
          <w:sz w:val="24"/>
          <w:szCs w:val="24"/>
          <w:lang w:eastAsia="bg-BG"/>
        </w:rPr>
        <w:t>ЦЕНОВО ПРЕДЛОЖЕНИЕ</w:t>
      </w:r>
    </w:p>
    <w:p w:rsidR="00907CB6" w:rsidRPr="00907CB6" w:rsidRDefault="00907CB6" w:rsidP="00F24BEF">
      <w:pPr>
        <w:spacing w:after="0" w:line="240" w:lineRule="auto"/>
        <w:ind w:right="70"/>
        <w:jc w:val="center"/>
        <w:rPr>
          <w:rFonts w:ascii="Times New Roman" w:hAnsi="Times New Roman" w:cs="Times New Roman"/>
          <w:sz w:val="24"/>
          <w:szCs w:val="24"/>
          <w:lang w:eastAsia="bg-BG"/>
        </w:rPr>
      </w:pPr>
    </w:p>
    <w:p w:rsidR="00907CB6" w:rsidRPr="00907CB6" w:rsidRDefault="00907CB6" w:rsidP="00F24BEF">
      <w:pPr>
        <w:spacing w:after="0" w:line="240" w:lineRule="auto"/>
        <w:ind w:left="709" w:right="70"/>
        <w:jc w:val="center"/>
        <w:rPr>
          <w:rFonts w:ascii="Times New Roman" w:hAnsi="Times New Roman" w:cs="Times New Roman"/>
          <w:sz w:val="24"/>
          <w:szCs w:val="24"/>
          <w:lang w:eastAsia="bg-BG"/>
        </w:rPr>
      </w:pPr>
      <w:r w:rsidRPr="00907CB6">
        <w:rPr>
          <w:rFonts w:ascii="Times New Roman" w:hAnsi="Times New Roman" w:cs="Times New Roman"/>
          <w:sz w:val="24"/>
          <w:szCs w:val="24"/>
          <w:lang w:eastAsia="bg-BG"/>
        </w:rPr>
        <w:t xml:space="preserve">за участие </w:t>
      </w:r>
      <w:r w:rsidR="00091943" w:rsidRPr="00114063">
        <w:rPr>
          <w:rFonts w:ascii="Times New Roman" w:hAnsi="Times New Roman" w:cs="Times New Roman"/>
          <w:sz w:val="24"/>
          <w:szCs w:val="24"/>
          <w:lang w:eastAsia="bg-BG"/>
        </w:rPr>
        <w:t xml:space="preserve">във вътрешен конкурентен избор за определяне на изпълнител </w:t>
      </w:r>
      <w:r w:rsidRPr="00907CB6">
        <w:rPr>
          <w:rFonts w:ascii="Times New Roman" w:hAnsi="Times New Roman" w:cs="Times New Roman"/>
          <w:sz w:val="24"/>
          <w:szCs w:val="24"/>
          <w:lang w:eastAsia="bg-BG"/>
        </w:rPr>
        <w:t>с предмет:</w:t>
      </w:r>
    </w:p>
    <w:p w:rsidR="00907CB6" w:rsidRPr="00907CB6" w:rsidRDefault="00907CB6" w:rsidP="00F24BEF">
      <w:pPr>
        <w:tabs>
          <w:tab w:val="left" w:pos="-600"/>
          <w:tab w:val="left" w:pos="0"/>
        </w:tabs>
        <w:spacing w:after="0" w:line="240" w:lineRule="auto"/>
        <w:jc w:val="center"/>
        <w:rPr>
          <w:rFonts w:ascii="Times New Roman" w:eastAsia="Times New Roman" w:hAnsi="Times New Roman" w:cs="Times New Roman"/>
          <w:b/>
          <w:sz w:val="24"/>
          <w:szCs w:val="24"/>
          <w:lang w:eastAsia="bg-BG"/>
        </w:rPr>
      </w:pPr>
      <w:r w:rsidRPr="00907CB6">
        <w:rPr>
          <w:rFonts w:ascii="Times New Roman" w:eastAsia="Times New Roman" w:hAnsi="Times New Roman" w:cs="Times New Roman"/>
          <w:b/>
          <w:sz w:val="24"/>
          <w:szCs w:val="24"/>
          <w:lang w:val="ru-RU" w:eastAsia="bg-BG"/>
        </w:rPr>
        <w:t xml:space="preserve">…….. </w:t>
      </w:r>
      <w:r w:rsidRPr="00907CB6">
        <w:rPr>
          <w:rFonts w:ascii="Times New Roman" w:eastAsia="Times New Roman" w:hAnsi="Times New Roman" w:cs="Times New Roman"/>
          <w:i/>
          <w:sz w:val="24"/>
          <w:szCs w:val="24"/>
          <w:lang w:val="ru-RU" w:eastAsia="bg-BG"/>
        </w:rPr>
        <w:t>(посочва се наименованието на обществената</w:t>
      </w:r>
      <w:r w:rsidR="00935451">
        <w:rPr>
          <w:rFonts w:ascii="Times New Roman" w:eastAsia="Times New Roman" w:hAnsi="Times New Roman" w:cs="Times New Roman"/>
          <w:i/>
          <w:sz w:val="24"/>
          <w:szCs w:val="24"/>
          <w:lang w:val="ru-RU" w:eastAsia="bg-BG"/>
        </w:rPr>
        <w:t xml:space="preserve"> </w:t>
      </w:r>
      <w:r w:rsidRPr="00907CB6">
        <w:rPr>
          <w:rFonts w:ascii="Times New Roman" w:eastAsia="Times New Roman" w:hAnsi="Times New Roman" w:cs="Times New Roman"/>
          <w:i/>
          <w:sz w:val="24"/>
          <w:szCs w:val="24"/>
          <w:lang w:val="ru-RU" w:eastAsia="bg-BG"/>
        </w:rPr>
        <w:t>поръчка)</w:t>
      </w:r>
    </w:p>
    <w:p w:rsidR="00907CB6" w:rsidRPr="00907CB6" w:rsidRDefault="00907CB6" w:rsidP="00F24BEF">
      <w:pPr>
        <w:spacing w:after="0"/>
        <w:ind w:right="70"/>
        <w:rPr>
          <w:rFonts w:ascii="Times New Roman" w:hAnsi="Times New Roman" w:cs="Times New Roman"/>
          <w:sz w:val="24"/>
          <w:szCs w:val="24"/>
          <w:lang w:eastAsia="bg-BG"/>
        </w:rPr>
      </w:pPr>
      <w:r w:rsidRPr="00907CB6">
        <w:rPr>
          <w:rFonts w:ascii="Times New Roman" w:hAnsi="Times New Roman" w:cs="Times New Roman"/>
          <w:sz w:val="24"/>
          <w:szCs w:val="24"/>
          <w:lang w:eastAsia="bg-BG"/>
        </w:rPr>
        <w:t>......................................................................................................................................................</w:t>
      </w:r>
    </w:p>
    <w:p w:rsidR="00907CB6" w:rsidRPr="00907CB6" w:rsidRDefault="00907CB6" w:rsidP="00907CB6">
      <w:pPr>
        <w:tabs>
          <w:tab w:val="left" w:pos="709"/>
        </w:tabs>
        <w:spacing w:after="120"/>
        <w:jc w:val="both"/>
        <w:rPr>
          <w:rFonts w:ascii="Times New Roman" w:hAnsi="Times New Roman" w:cs="Times New Roman"/>
          <w:b/>
          <w:bCs/>
          <w:sz w:val="24"/>
          <w:szCs w:val="24"/>
          <w:lang w:eastAsia="pl-PL"/>
        </w:rPr>
      </w:pPr>
      <w:r w:rsidRPr="00907CB6">
        <w:rPr>
          <w:rFonts w:ascii="Times New Roman" w:hAnsi="Times New Roman" w:cs="Times New Roman"/>
          <w:sz w:val="24"/>
          <w:szCs w:val="24"/>
          <w:lang w:eastAsia="pl-PL"/>
        </w:rPr>
        <w:t>[</w:t>
      </w:r>
      <w:r w:rsidRPr="00907CB6">
        <w:rPr>
          <w:rFonts w:ascii="Times New Roman" w:hAnsi="Times New Roman" w:cs="Times New Roman"/>
          <w:i/>
          <w:iCs/>
          <w:sz w:val="24"/>
          <w:szCs w:val="24"/>
          <w:lang w:eastAsia="pl-PL"/>
        </w:rPr>
        <w:t>наименование на участника</w:t>
      </w:r>
      <w:r w:rsidRPr="00907CB6">
        <w:rPr>
          <w:rFonts w:ascii="Times New Roman" w:hAnsi="Times New Roman" w:cs="Times New Roman"/>
          <w:sz w:val="24"/>
          <w:szCs w:val="24"/>
          <w:lang w:eastAsia="pl-PL"/>
        </w:rPr>
        <w:t>],</w:t>
      </w:r>
    </w:p>
    <w:p w:rsidR="00907CB6" w:rsidRPr="00907CB6" w:rsidRDefault="00935451" w:rsidP="00907CB6">
      <w:pPr>
        <w:tabs>
          <w:tab w:val="left" w:pos="709"/>
        </w:tabs>
        <w:spacing w:after="120"/>
        <w:jc w:val="both"/>
        <w:rPr>
          <w:rFonts w:ascii="Times New Roman" w:hAnsi="Times New Roman" w:cs="Times New Roman"/>
          <w:sz w:val="24"/>
          <w:szCs w:val="24"/>
          <w:lang w:eastAsia="pl-PL"/>
        </w:rPr>
      </w:pPr>
      <w:r>
        <w:rPr>
          <w:rFonts w:ascii="Times New Roman" w:hAnsi="Times New Roman" w:cs="Times New Roman"/>
          <w:sz w:val="24"/>
          <w:szCs w:val="24"/>
          <w:lang w:eastAsia="pl-PL"/>
        </w:rPr>
        <w:t xml:space="preserve">с </w:t>
      </w:r>
      <w:r w:rsidR="00907CB6" w:rsidRPr="00907CB6">
        <w:rPr>
          <w:rFonts w:ascii="Times New Roman" w:hAnsi="Times New Roman" w:cs="Times New Roman"/>
          <w:sz w:val="24"/>
          <w:szCs w:val="24"/>
          <w:lang w:eastAsia="pl-PL"/>
        </w:rPr>
        <w:t xml:space="preserve">БУЛСТАТ/ЕИК/Номер на регистрация в съответната държава [.................…], регистрирано в [......................…] с данни по регистрацията: […], регистрация по ДДС: [..........................................…],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със седалище [........................................................................................................................…] и адрес на управление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адрес за кореспонденция: [..........................................................................................…], телефон за контакт [...............................…], факс [..............................................…], електронна поща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банкова сметка: [.................................................................................…]</w:t>
      </w:r>
    </w:p>
    <w:p w:rsidR="00907CB6" w:rsidRPr="00907CB6" w:rsidRDefault="00907CB6" w:rsidP="00907CB6">
      <w:pPr>
        <w:tabs>
          <w:tab w:val="left" w:pos="709"/>
        </w:tabs>
        <w:spacing w:after="120"/>
        <w:jc w:val="both"/>
        <w:rPr>
          <w:rFonts w:ascii="Times New Roman" w:hAnsi="Times New Roman" w:cs="Times New Roman"/>
          <w:sz w:val="24"/>
          <w:szCs w:val="24"/>
          <w:lang w:eastAsia="pl-PL"/>
        </w:rPr>
      </w:pPr>
      <w:r w:rsidRPr="00907CB6">
        <w:rPr>
          <w:rFonts w:ascii="Times New Roman" w:hAnsi="Times New Roman" w:cs="Times New Roman"/>
          <w:sz w:val="24"/>
          <w:szCs w:val="24"/>
          <w:lang w:eastAsia="pl-PL"/>
        </w:rPr>
        <w:t>представлявано от ...........................................................................................[</w:t>
      </w:r>
      <w:r w:rsidRPr="00907CB6">
        <w:rPr>
          <w:rFonts w:ascii="Times New Roman" w:hAnsi="Times New Roman" w:cs="Times New Roman"/>
          <w:i/>
          <w:iCs/>
          <w:sz w:val="24"/>
          <w:szCs w:val="24"/>
          <w:lang w:eastAsia="pl-PL"/>
        </w:rPr>
        <w:t>трите имена</w:t>
      </w:r>
      <w:r w:rsidRPr="00907CB6">
        <w:rPr>
          <w:rFonts w:ascii="Times New Roman" w:hAnsi="Times New Roman" w:cs="Times New Roman"/>
          <w:sz w:val="24"/>
          <w:szCs w:val="24"/>
          <w:lang w:eastAsia="pl-PL"/>
        </w:rPr>
        <w:t>] в качеството на ...................................................................[</w:t>
      </w:r>
      <w:r w:rsidRPr="00907CB6">
        <w:rPr>
          <w:rFonts w:ascii="Times New Roman" w:hAnsi="Times New Roman" w:cs="Times New Roman"/>
          <w:i/>
          <w:iCs/>
          <w:sz w:val="24"/>
          <w:szCs w:val="24"/>
          <w:lang w:eastAsia="pl-PL"/>
        </w:rPr>
        <w:t>длъжност, или друго качество</w:t>
      </w:r>
      <w:r w:rsidRPr="00907CB6">
        <w:rPr>
          <w:rFonts w:ascii="Times New Roman" w:hAnsi="Times New Roman" w:cs="Times New Roman"/>
          <w:sz w:val="24"/>
          <w:szCs w:val="24"/>
          <w:lang w:eastAsia="pl-PL"/>
        </w:rPr>
        <w:t>]</w:t>
      </w:r>
    </w:p>
    <w:p w:rsidR="00907CB6" w:rsidRPr="00907CB6" w:rsidRDefault="00907CB6" w:rsidP="00907CB6">
      <w:pPr>
        <w:ind w:firstLine="567"/>
        <w:jc w:val="both"/>
        <w:rPr>
          <w:rFonts w:ascii="Times New Roman" w:eastAsia="Times New Roman" w:hAnsi="Times New Roman" w:cs="Times New Roman"/>
          <w:b/>
          <w:sz w:val="24"/>
          <w:szCs w:val="24"/>
          <w:lang w:eastAsia="fr-FR"/>
        </w:rPr>
      </w:pPr>
      <w:r w:rsidRPr="00907CB6">
        <w:rPr>
          <w:rFonts w:ascii="Times New Roman" w:eastAsia="Times New Roman" w:hAnsi="Times New Roman" w:cs="Times New Roman"/>
          <w:b/>
          <w:sz w:val="24"/>
          <w:szCs w:val="24"/>
          <w:lang w:eastAsia="fr-FR"/>
        </w:rPr>
        <w:t>Уважаеми Дами и Господа,</w:t>
      </w:r>
    </w:p>
    <w:p w:rsidR="00907CB6" w:rsidRPr="00907CB6" w:rsidRDefault="00907CB6" w:rsidP="00377F4A">
      <w:pPr>
        <w:pStyle w:val="a9"/>
        <w:tabs>
          <w:tab w:val="left" w:pos="-600"/>
          <w:tab w:val="left" w:pos="0"/>
        </w:tabs>
        <w:spacing w:after="0"/>
        <w:ind w:firstLine="567"/>
        <w:jc w:val="both"/>
        <w:rPr>
          <w:rFonts w:eastAsia="Times New Roman"/>
          <w:b/>
          <w:lang w:eastAsia="bg-BG"/>
        </w:rPr>
      </w:pPr>
      <w:r w:rsidRPr="00907CB6">
        <w:rPr>
          <w:rFonts w:eastAsia="Times New Roman"/>
          <w:b/>
          <w:lang w:val="ru-RU" w:eastAsia="fr-FR"/>
        </w:rPr>
        <w:t>1.</w:t>
      </w:r>
      <w:r w:rsidRPr="00907CB6">
        <w:rPr>
          <w:rFonts w:eastAsia="Times New Roman"/>
          <w:lang w:val="ru-RU" w:eastAsia="fr-FR"/>
        </w:rPr>
        <w:t xml:space="preserve"> След запознаване с </w:t>
      </w:r>
      <w:r w:rsidR="00284C71">
        <w:rPr>
          <w:rFonts w:eastAsia="Times New Roman"/>
          <w:lang w:val="ru-RU" w:eastAsia="fr-FR"/>
        </w:rPr>
        <w:t>поканата</w:t>
      </w:r>
      <w:r w:rsidRPr="00907CB6">
        <w:rPr>
          <w:rFonts w:eastAsia="Times New Roman"/>
          <w:lang w:val="ru-RU" w:eastAsia="fr-FR"/>
        </w:rPr>
        <w:t xml:space="preserve"> за участие в настояща</w:t>
      </w:r>
      <w:r w:rsidR="00091943">
        <w:rPr>
          <w:rFonts w:eastAsia="Times New Roman"/>
          <w:lang w:val="ru-RU" w:eastAsia="fr-FR"/>
        </w:rPr>
        <w:t>я</w:t>
      </w:r>
      <w:r w:rsidR="00284C71">
        <w:rPr>
          <w:rFonts w:eastAsia="Times New Roman"/>
          <w:lang w:val="ru-RU" w:eastAsia="fr-FR"/>
        </w:rPr>
        <w:t xml:space="preserve"> </w:t>
      </w:r>
      <w:r w:rsidR="00091943" w:rsidRPr="00114063">
        <w:rPr>
          <w:lang w:eastAsia="bg-BG"/>
        </w:rPr>
        <w:t xml:space="preserve">вътрешен конкурентен избор за определяне на изпълнител </w:t>
      </w:r>
      <w:r w:rsidRPr="00907CB6">
        <w:rPr>
          <w:rFonts w:eastAsia="Times New Roman"/>
          <w:lang w:val="ru-RU" w:eastAsia="fr-FR"/>
        </w:rPr>
        <w:t xml:space="preserve">за сключване на </w:t>
      </w:r>
      <w:r w:rsidR="00091943">
        <w:rPr>
          <w:rFonts w:eastAsia="Times New Roman"/>
          <w:lang w:val="ru-RU" w:eastAsia="fr-FR"/>
        </w:rPr>
        <w:t>договор,</w:t>
      </w:r>
      <w:r w:rsidR="00935451">
        <w:rPr>
          <w:rFonts w:eastAsia="Times New Roman"/>
          <w:lang w:val="ru-RU" w:eastAsia="fr-FR"/>
        </w:rPr>
        <w:t xml:space="preserve"> </w:t>
      </w:r>
      <w:r w:rsidRPr="00907CB6">
        <w:rPr>
          <w:rFonts w:eastAsia="Times New Roman"/>
          <w:lang w:val="ru-RU" w:eastAsia="fr-FR"/>
        </w:rPr>
        <w:t>ние</w:t>
      </w:r>
      <w:r w:rsidR="00935451">
        <w:rPr>
          <w:rFonts w:eastAsia="Times New Roman"/>
          <w:lang w:val="ru-RU" w:eastAsia="fr-FR"/>
        </w:rPr>
        <w:t xml:space="preserve"> </w:t>
      </w:r>
      <w:r w:rsidRPr="00907CB6">
        <w:rPr>
          <w:rFonts w:eastAsia="Times New Roman"/>
          <w:lang w:val="ru-RU" w:eastAsia="fr-FR"/>
        </w:rPr>
        <w:t>предлагаме да организираме и изпълним</w:t>
      </w:r>
      <w:r w:rsidR="00935451">
        <w:rPr>
          <w:rFonts w:eastAsia="Times New Roman"/>
          <w:lang w:val="ru-RU" w:eastAsia="fr-FR"/>
        </w:rPr>
        <w:t xml:space="preserve"> </w:t>
      </w:r>
      <w:r w:rsidRPr="00907CB6">
        <w:rPr>
          <w:rFonts w:eastAsia="Times New Roman"/>
          <w:lang w:val="ru-RU" w:eastAsia="fr-FR"/>
        </w:rPr>
        <w:t>поръчката</w:t>
      </w:r>
      <w:r w:rsidR="00935451">
        <w:rPr>
          <w:rFonts w:eastAsia="Times New Roman"/>
          <w:lang w:val="ru-RU" w:eastAsia="fr-FR"/>
        </w:rPr>
        <w:t xml:space="preserve"> </w:t>
      </w:r>
      <w:r w:rsidRPr="00907CB6">
        <w:rPr>
          <w:rFonts w:eastAsia="Times New Roman"/>
          <w:lang w:val="ru-RU" w:eastAsia="fr-FR"/>
        </w:rPr>
        <w:t>съгласно</w:t>
      </w:r>
      <w:r w:rsidR="00935451">
        <w:rPr>
          <w:rFonts w:eastAsia="Times New Roman"/>
          <w:lang w:val="ru-RU" w:eastAsia="fr-FR"/>
        </w:rPr>
        <w:t xml:space="preserve"> </w:t>
      </w:r>
      <w:r w:rsidRPr="00907CB6">
        <w:rPr>
          <w:rFonts w:eastAsia="Times New Roman"/>
          <w:lang w:val="ru-RU" w:eastAsia="fr-FR"/>
        </w:rPr>
        <w:t>документацията за участие и техническата спецификация за обществена</w:t>
      </w:r>
      <w:r w:rsidR="00856244">
        <w:rPr>
          <w:rFonts w:eastAsia="Times New Roman"/>
          <w:lang w:val="ru-RU" w:eastAsia="fr-FR"/>
        </w:rPr>
        <w:t xml:space="preserve"> </w:t>
      </w:r>
      <w:r w:rsidRPr="00907CB6">
        <w:rPr>
          <w:rFonts w:eastAsia="Times New Roman"/>
          <w:lang w:val="ru-RU" w:eastAsia="fr-FR"/>
        </w:rPr>
        <w:t xml:space="preserve">поръчка с предмет: </w:t>
      </w:r>
      <w:r w:rsidRPr="00907CB6">
        <w:rPr>
          <w:rFonts w:eastAsia="Times New Roman"/>
          <w:b/>
          <w:lang w:val="ru-RU" w:eastAsia="bg-BG"/>
        </w:rPr>
        <w:t xml:space="preserve">…….. </w:t>
      </w:r>
      <w:r w:rsidRPr="00907CB6">
        <w:rPr>
          <w:rFonts w:eastAsia="Times New Roman"/>
          <w:i/>
          <w:lang w:val="ru-RU" w:eastAsia="bg-BG"/>
        </w:rPr>
        <w:t>(посочва се наименованието на общественатапоръчка)</w:t>
      </w:r>
    </w:p>
    <w:p w:rsidR="00907CB6" w:rsidRPr="00907CB6" w:rsidRDefault="00907CB6" w:rsidP="00377F4A">
      <w:pPr>
        <w:spacing w:after="0"/>
        <w:ind w:firstLine="567"/>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eastAsia="bg-BG"/>
        </w:rPr>
        <w:t>Във връзка с обявената обществена поръчка, Ви представяме нашето ценово предложение, както следва:</w:t>
      </w:r>
    </w:p>
    <w:p w:rsidR="00091943" w:rsidRDefault="00907CB6" w:rsidP="00377F4A">
      <w:pPr>
        <w:shd w:val="clear" w:color="auto" w:fill="FFFFFF"/>
        <w:spacing w:after="0"/>
        <w:ind w:firstLine="567"/>
        <w:jc w:val="both"/>
        <w:rPr>
          <w:rFonts w:ascii="Times New Roman" w:eastAsia="Times New Roman" w:hAnsi="Times New Roman" w:cs="Times New Roman"/>
          <w:b/>
          <w:sz w:val="24"/>
          <w:szCs w:val="24"/>
        </w:rPr>
      </w:pPr>
      <w:r w:rsidRPr="00907CB6">
        <w:rPr>
          <w:rFonts w:ascii="Times New Roman" w:eastAsia="Times New Roman" w:hAnsi="Times New Roman" w:cs="Times New Roman"/>
          <w:b/>
          <w:sz w:val="24"/>
          <w:szCs w:val="24"/>
        </w:rPr>
        <w:t>За изпълнението на дейностите предлагаме обща цена ...........................лв.</w:t>
      </w:r>
      <w:r w:rsidR="00856244">
        <w:rPr>
          <w:rFonts w:ascii="Times New Roman" w:eastAsia="Times New Roman" w:hAnsi="Times New Roman" w:cs="Times New Roman"/>
          <w:b/>
          <w:sz w:val="24"/>
          <w:szCs w:val="24"/>
        </w:rPr>
        <w:t xml:space="preserve"> </w:t>
      </w:r>
      <w:r w:rsidRPr="00907CB6">
        <w:rPr>
          <w:rFonts w:ascii="Times New Roman" w:eastAsia="Times New Roman" w:hAnsi="Times New Roman" w:cs="Times New Roman"/>
          <w:b/>
          <w:sz w:val="24"/>
          <w:szCs w:val="24"/>
        </w:rPr>
        <w:t>/</w:t>
      </w:r>
      <w:r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..................../без ДДС и </w:t>
      </w:r>
      <w:r w:rsidR="00091943" w:rsidRPr="00907CB6">
        <w:rPr>
          <w:rFonts w:ascii="Times New Roman" w:eastAsia="Times New Roman" w:hAnsi="Times New Roman" w:cs="Times New Roman"/>
          <w:b/>
          <w:sz w:val="24"/>
          <w:szCs w:val="24"/>
        </w:rPr>
        <w:t>...........................лв.</w:t>
      </w:r>
      <w:r w:rsidR="00856244">
        <w:rPr>
          <w:rFonts w:ascii="Times New Roman" w:eastAsia="Times New Roman" w:hAnsi="Times New Roman" w:cs="Times New Roman"/>
          <w:b/>
          <w:sz w:val="24"/>
          <w:szCs w:val="24"/>
        </w:rPr>
        <w:t xml:space="preserve"> </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Pr>
          <w:rFonts w:ascii="Times New Roman" w:eastAsia="Times New Roman" w:hAnsi="Times New Roman" w:cs="Times New Roman"/>
          <w:b/>
          <w:sz w:val="24"/>
          <w:szCs w:val="24"/>
        </w:rPr>
        <w:t xml:space="preserve">..................../ с ДДС и единична цена </w:t>
      </w:r>
      <w:r w:rsidR="00091943" w:rsidRPr="00907CB6">
        <w:rPr>
          <w:rFonts w:ascii="Times New Roman" w:eastAsia="Times New Roman" w:hAnsi="Times New Roman" w:cs="Times New Roman"/>
          <w:b/>
          <w:sz w:val="24"/>
          <w:szCs w:val="24"/>
        </w:rPr>
        <w:t>...........................лв./м² РЗП (разгъната застроена площ</w:t>
      </w:r>
      <w:r w:rsidR="00091943" w:rsidRPr="00907CB6">
        <w:rPr>
          <w:rFonts w:ascii="Times New Roman" w:eastAsia="Times New Roman" w:hAnsi="Times New Roman" w:cs="Times New Roman"/>
          <w:b/>
          <w:sz w:val="24"/>
          <w:szCs w:val="24"/>
          <w:lang w:val="ru-RU"/>
        </w:rPr>
        <w:t>)</w:t>
      </w:r>
      <w:r w:rsidR="00091943" w:rsidRPr="00907CB6">
        <w:rPr>
          <w:rFonts w:ascii="Times New Roman" w:eastAsia="Times New Roman" w:hAnsi="Times New Roman" w:cs="Times New Roman"/>
          <w:b/>
          <w:sz w:val="24"/>
          <w:szCs w:val="24"/>
        </w:rPr>
        <w:t>/</w:t>
      </w:r>
      <w:r w:rsidR="00091943" w:rsidRPr="00907CB6">
        <w:rPr>
          <w:rFonts w:ascii="Times New Roman" w:eastAsia="Times New Roman" w:hAnsi="Times New Roman" w:cs="Times New Roman"/>
          <w:b/>
          <w:i/>
          <w:iCs/>
          <w:sz w:val="24"/>
          <w:szCs w:val="24"/>
        </w:rPr>
        <w:t>словом</w:t>
      </w:r>
      <w:r w:rsidR="00091943" w:rsidRPr="00907CB6">
        <w:rPr>
          <w:rFonts w:ascii="Times New Roman" w:eastAsia="Times New Roman" w:hAnsi="Times New Roman" w:cs="Times New Roman"/>
          <w:b/>
          <w:sz w:val="24"/>
          <w:szCs w:val="24"/>
        </w:rPr>
        <w:t>..................../без ДДС</w:t>
      </w:r>
      <w:r w:rsidR="005167F1">
        <w:rPr>
          <w:rFonts w:ascii="Times New Roman" w:eastAsia="Times New Roman" w:hAnsi="Times New Roman" w:cs="Times New Roman"/>
          <w:b/>
          <w:sz w:val="24"/>
          <w:szCs w:val="24"/>
        </w:rPr>
        <w:t>,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401"/>
        <w:gridCol w:w="803"/>
        <w:gridCol w:w="2410"/>
        <w:gridCol w:w="1134"/>
        <w:gridCol w:w="1843"/>
        <w:gridCol w:w="917"/>
        <w:gridCol w:w="868"/>
        <w:gridCol w:w="1251"/>
      </w:tblGrid>
      <w:tr w:rsidR="00FC6E7E" w:rsidRPr="003F2B1F" w:rsidTr="00C71EC2">
        <w:trPr>
          <w:cantSplit/>
        </w:trPr>
        <w:tc>
          <w:tcPr>
            <w:tcW w:w="401" w:type="dxa"/>
            <w:shd w:val="clear" w:color="auto" w:fill="auto"/>
            <w:hideMark/>
          </w:tcPr>
          <w:p w:rsidR="005167F1" w:rsidRPr="00BA4623" w:rsidRDefault="005167F1" w:rsidP="00C71EC2">
            <w:pPr>
              <w:spacing w:after="0" w:line="240" w:lineRule="auto"/>
              <w:ind w:firstLine="57"/>
              <w:jc w:val="center"/>
              <w:rPr>
                <w:rFonts w:ascii="Times New Roman" w:hAnsi="Times New Roman" w:cs="Times New Roman"/>
                <w:b/>
                <w:bCs/>
                <w:color w:val="000000"/>
                <w:sz w:val="24"/>
                <w:szCs w:val="24"/>
              </w:rPr>
            </w:pPr>
            <w:r w:rsidRPr="00BA4623">
              <w:rPr>
                <w:rFonts w:ascii="Times New Roman" w:hAnsi="Times New Roman" w:cs="Times New Roman"/>
                <w:b/>
                <w:bCs/>
                <w:color w:val="000000"/>
                <w:sz w:val="24"/>
                <w:szCs w:val="24"/>
              </w:rPr>
              <w:t>№</w:t>
            </w:r>
          </w:p>
        </w:tc>
        <w:tc>
          <w:tcPr>
            <w:tcW w:w="803" w:type="dxa"/>
            <w:shd w:val="clear" w:color="auto" w:fill="auto"/>
            <w:hideMark/>
          </w:tcPr>
          <w:p w:rsidR="005167F1" w:rsidRPr="00BA4623" w:rsidRDefault="005167F1" w:rsidP="00C71EC2">
            <w:pPr>
              <w:spacing w:after="0" w:line="240" w:lineRule="auto"/>
              <w:ind w:firstLine="57"/>
              <w:jc w:val="center"/>
              <w:rPr>
                <w:rFonts w:ascii="Times New Roman" w:hAnsi="Times New Roman" w:cs="Times New Roman"/>
                <w:b/>
                <w:bCs/>
                <w:color w:val="000000"/>
                <w:sz w:val="24"/>
                <w:szCs w:val="24"/>
              </w:rPr>
            </w:pPr>
            <w:r w:rsidRPr="00BA4623">
              <w:rPr>
                <w:rFonts w:ascii="Times New Roman" w:hAnsi="Times New Roman" w:cs="Times New Roman"/>
                <w:b/>
                <w:bCs/>
                <w:color w:val="000000"/>
                <w:sz w:val="24"/>
                <w:szCs w:val="24"/>
              </w:rPr>
              <w:t>Град</w:t>
            </w:r>
          </w:p>
        </w:tc>
        <w:tc>
          <w:tcPr>
            <w:tcW w:w="2410" w:type="dxa"/>
            <w:shd w:val="clear" w:color="auto" w:fill="auto"/>
            <w:hideMark/>
          </w:tcPr>
          <w:p w:rsidR="005167F1" w:rsidRPr="00BA4623" w:rsidRDefault="005167F1" w:rsidP="00C71EC2">
            <w:pPr>
              <w:spacing w:after="0" w:line="240" w:lineRule="auto"/>
              <w:ind w:firstLine="57"/>
              <w:jc w:val="center"/>
              <w:rPr>
                <w:rFonts w:ascii="Times New Roman" w:hAnsi="Times New Roman" w:cs="Times New Roman"/>
                <w:b/>
                <w:bCs/>
                <w:color w:val="000000"/>
                <w:sz w:val="24"/>
                <w:szCs w:val="24"/>
              </w:rPr>
            </w:pPr>
            <w:r w:rsidRPr="00BA4623">
              <w:rPr>
                <w:rFonts w:ascii="Times New Roman" w:hAnsi="Times New Roman" w:cs="Times New Roman"/>
                <w:b/>
                <w:bCs/>
                <w:color w:val="000000"/>
                <w:sz w:val="24"/>
                <w:szCs w:val="24"/>
              </w:rPr>
              <w:t>Адрес на сградата</w:t>
            </w:r>
          </w:p>
        </w:tc>
        <w:tc>
          <w:tcPr>
            <w:tcW w:w="1134" w:type="dxa"/>
            <w:shd w:val="clear" w:color="auto" w:fill="auto"/>
            <w:hideMark/>
          </w:tcPr>
          <w:p w:rsidR="005167F1" w:rsidRPr="00BA4623" w:rsidRDefault="005167F1" w:rsidP="00C71EC2">
            <w:pPr>
              <w:spacing w:after="0" w:line="240" w:lineRule="auto"/>
              <w:ind w:firstLine="57"/>
              <w:jc w:val="center"/>
              <w:rPr>
                <w:rFonts w:ascii="Times New Roman" w:hAnsi="Times New Roman" w:cs="Times New Roman"/>
                <w:b/>
                <w:bCs/>
                <w:color w:val="000000"/>
                <w:sz w:val="24"/>
                <w:szCs w:val="24"/>
              </w:rPr>
            </w:pPr>
            <w:r w:rsidRPr="00BA4623">
              <w:rPr>
                <w:rFonts w:ascii="Times New Roman" w:hAnsi="Times New Roman" w:cs="Times New Roman"/>
                <w:b/>
                <w:bCs/>
                <w:color w:val="000000"/>
                <w:sz w:val="24"/>
                <w:szCs w:val="24"/>
              </w:rPr>
              <w:t xml:space="preserve">РЗП на сградата </w:t>
            </w:r>
          </w:p>
        </w:tc>
        <w:tc>
          <w:tcPr>
            <w:tcW w:w="1843" w:type="dxa"/>
            <w:shd w:val="clear" w:color="auto" w:fill="auto"/>
            <w:hideMark/>
          </w:tcPr>
          <w:p w:rsidR="005167F1" w:rsidRPr="00BA4623" w:rsidRDefault="005167F1" w:rsidP="00C71EC2">
            <w:pPr>
              <w:spacing w:after="0" w:line="240" w:lineRule="auto"/>
              <w:ind w:firstLine="57"/>
              <w:rPr>
                <w:rFonts w:ascii="Times New Roman" w:hAnsi="Times New Roman" w:cs="Times New Roman"/>
                <w:b/>
                <w:bCs/>
                <w:sz w:val="24"/>
                <w:szCs w:val="24"/>
              </w:rPr>
            </w:pPr>
            <w:r w:rsidRPr="00BA4623">
              <w:rPr>
                <w:rFonts w:ascii="Times New Roman" w:hAnsi="Times New Roman" w:cs="Times New Roman"/>
                <w:b/>
                <w:bCs/>
                <w:sz w:val="24"/>
                <w:szCs w:val="24"/>
              </w:rPr>
              <w:t>Въвеждане в експлоатация</w:t>
            </w:r>
          </w:p>
        </w:tc>
        <w:tc>
          <w:tcPr>
            <w:tcW w:w="917" w:type="dxa"/>
            <w:shd w:val="clear" w:color="auto" w:fill="auto"/>
            <w:hideMark/>
          </w:tcPr>
          <w:p w:rsidR="005167F1" w:rsidRPr="00BA4623" w:rsidRDefault="005167F1" w:rsidP="00C71EC2">
            <w:pPr>
              <w:spacing w:after="0" w:line="240" w:lineRule="auto"/>
              <w:ind w:firstLine="57"/>
              <w:jc w:val="center"/>
              <w:rPr>
                <w:rFonts w:ascii="Times New Roman" w:hAnsi="Times New Roman" w:cs="Times New Roman"/>
                <w:b/>
                <w:bCs/>
                <w:color w:val="000000"/>
                <w:sz w:val="24"/>
                <w:szCs w:val="24"/>
              </w:rPr>
            </w:pPr>
            <w:r w:rsidRPr="00BA4623">
              <w:rPr>
                <w:rFonts w:ascii="Times New Roman" w:hAnsi="Times New Roman" w:cs="Times New Roman"/>
                <w:b/>
                <w:bCs/>
                <w:color w:val="000000"/>
                <w:sz w:val="24"/>
                <w:szCs w:val="24"/>
              </w:rPr>
              <w:t>Етажност на сградата</w:t>
            </w:r>
          </w:p>
        </w:tc>
        <w:tc>
          <w:tcPr>
            <w:tcW w:w="868" w:type="dxa"/>
            <w:shd w:val="clear" w:color="auto" w:fill="auto"/>
            <w:hideMark/>
          </w:tcPr>
          <w:p w:rsidR="005167F1" w:rsidRPr="00BA4623" w:rsidRDefault="005167F1" w:rsidP="00C71EC2">
            <w:pPr>
              <w:spacing w:after="0" w:line="240" w:lineRule="auto"/>
              <w:ind w:firstLine="57"/>
              <w:jc w:val="center"/>
              <w:rPr>
                <w:rFonts w:ascii="Times New Roman" w:hAnsi="Times New Roman" w:cs="Times New Roman"/>
                <w:b/>
                <w:bCs/>
                <w:color w:val="000000"/>
                <w:sz w:val="24"/>
                <w:szCs w:val="24"/>
              </w:rPr>
            </w:pPr>
            <w:r w:rsidRPr="00BA4623">
              <w:rPr>
                <w:rFonts w:ascii="Times New Roman" w:hAnsi="Times New Roman" w:cs="Times New Roman"/>
                <w:b/>
                <w:bCs/>
                <w:color w:val="000000"/>
                <w:sz w:val="24"/>
                <w:szCs w:val="24"/>
              </w:rPr>
              <w:t xml:space="preserve"> ССО</w:t>
            </w:r>
          </w:p>
        </w:tc>
        <w:tc>
          <w:tcPr>
            <w:tcW w:w="1251" w:type="dxa"/>
          </w:tcPr>
          <w:p w:rsidR="005167F1" w:rsidRPr="00BA4623" w:rsidRDefault="00753263" w:rsidP="00C71EC2">
            <w:pPr>
              <w:spacing w:after="0" w:line="240" w:lineRule="auto"/>
              <w:ind w:firstLine="57"/>
              <w:jc w:val="center"/>
              <w:rPr>
                <w:rFonts w:ascii="Times New Roman" w:hAnsi="Times New Roman" w:cs="Times New Roman"/>
                <w:b/>
                <w:bCs/>
                <w:color w:val="000000"/>
                <w:sz w:val="24"/>
                <w:szCs w:val="24"/>
              </w:rPr>
            </w:pPr>
            <w:r w:rsidRPr="00BA4623">
              <w:rPr>
                <w:rFonts w:ascii="Times New Roman" w:hAnsi="Times New Roman" w:cs="Times New Roman"/>
                <w:b/>
                <w:bCs/>
                <w:color w:val="000000"/>
                <w:sz w:val="24"/>
                <w:szCs w:val="24"/>
              </w:rPr>
              <w:t>Цена за изпълнение в лв. без ДДС</w:t>
            </w:r>
          </w:p>
        </w:tc>
      </w:tr>
      <w:tr w:rsidR="00BA4623" w:rsidRPr="00753263" w:rsidTr="00C71EC2">
        <w:trPr>
          <w:cantSplit/>
        </w:trPr>
        <w:tc>
          <w:tcPr>
            <w:tcW w:w="401" w:type="dxa"/>
            <w:shd w:val="clear" w:color="auto" w:fill="auto"/>
            <w:hideMark/>
          </w:tcPr>
          <w:p w:rsidR="00BA4623" w:rsidRPr="00BA4623" w:rsidRDefault="00BA4623" w:rsidP="00C71EC2">
            <w:pPr>
              <w:spacing w:after="0" w:line="240" w:lineRule="auto"/>
              <w:ind w:firstLine="57"/>
              <w:jc w:val="right"/>
              <w:rPr>
                <w:rFonts w:ascii="Times New Roman" w:hAnsi="Times New Roman" w:cs="Times New Roman"/>
                <w:color w:val="000000"/>
                <w:sz w:val="24"/>
                <w:szCs w:val="24"/>
              </w:rPr>
            </w:pPr>
            <w:r w:rsidRPr="00BA4623">
              <w:rPr>
                <w:rFonts w:ascii="Times New Roman" w:hAnsi="Times New Roman" w:cs="Times New Roman"/>
                <w:color w:val="000000"/>
                <w:sz w:val="24"/>
                <w:szCs w:val="24"/>
              </w:rPr>
              <w:lastRenderedPageBreak/>
              <w:t>1</w:t>
            </w:r>
          </w:p>
        </w:tc>
        <w:tc>
          <w:tcPr>
            <w:tcW w:w="803" w:type="dxa"/>
            <w:shd w:val="clear" w:color="auto" w:fill="auto"/>
            <w:noWrap/>
            <w:hideMark/>
          </w:tcPr>
          <w:p w:rsidR="00BA4623" w:rsidRPr="00BA4623" w:rsidRDefault="00BA4623" w:rsidP="000D0DC5">
            <w:pPr>
              <w:spacing w:after="60"/>
              <w:ind w:firstLine="57"/>
              <w:rPr>
                <w:rFonts w:ascii="Times New Roman" w:hAnsi="Times New Roman" w:cs="Times New Roman"/>
                <w:color w:val="000000"/>
              </w:rPr>
            </w:pPr>
            <w:r w:rsidRPr="00BA4623">
              <w:rPr>
                <w:rFonts w:ascii="Times New Roman" w:hAnsi="Times New Roman" w:cs="Times New Roman"/>
                <w:color w:val="000000"/>
              </w:rPr>
              <w:t>Нови пазар</w:t>
            </w:r>
          </w:p>
        </w:tc>
        <w:tc>
          <w:tcPr>
            <w:tcW w:w="2410" w:type="dxa"/>
            <w:shd w:val="clear" w:color="auto" w:fill="auto"/>
            <w:noWrap/>
            <w:hideMark/>
          </w:tcPr>
          <w:p w:rsidR="00BA4623" w:rsidRPr="00BA4623" w:rsidRDefault="00BA4623" w:rsidP="000D0DC5">
            <w:pPr>
              <w:spacing w:after="60"/>
              <w:ind w:firstLine="57"/>
              <w:rPr>
                <w:rFonts w:ascii="Times New Roman" w:hAnsi="Times New Roman" w:cs="Times New Roman"/>
                <w:color w:val="000000"/>
              </w:rPr>
            </w:pPr>
            <w:r w:rsidRPr="00BA4623">
              <w:rPr>
                <w:rFonts w:ascii="Times New Roman" w:hAnsi="Times New Roman" w:cs="Times New Roman"/>
                <w:color w:val="000000"/>
              </w:rPr>
              <w:t>Нови пазар</w:t>
            </w:r>
          </w:p>
        </w:tc>
        <w:tc>
          <w:tcPr>
            <w:tcW w:w="1134" w:type="dxa"/>
            <w:shd w:val="clear" w:color="auto" w:fill="auto"/>
            <w:noWrap/>
            <w:hideMark/>
          </w:tcPr>
          <w:p w:rsidR="00BA4623" w:rsidRPr="00BA4623" w:rsidRDefault="00BA4623" w:rsidP="000D0DC5">
            <w:pPr>
              <w:spacing w:after="60"/>
              <w:ind w:firstLine="57"/>
              <w:rPr>
                <w:rFonts w:ascii="Times New Roman" w:hAnsi="Times New Roman" w:cs="Times New Roman"/>
                <w:color w:val="000000"/>
              </w:rPr>
            </w:pPr>
            <w:r w:rsidRPr="00BA4623">
              <w:rPr>
                <w:rFonts w:ascii="Times New Roman" w:hAnsi="Times New Roman" w:cs="Times New Roman"/>
                <w:color w:val="000000"/>
              </w:rPr>
              <w:t>ул."Патриарх Евтимий" №11</w:t>
            </w:r>
          </w:p>
        </w:tc>
        <w:tc>
          <w:tcPr>
            <w:tcW w:w="1843" w:type="dxa"/>
            <w:shd w:val="clear" w:color="auto" w:fill="auto"/>
            <w:noWrap/>
            <w:hideMark/>
          </w:tcPr>
          <w:p w:rsidR="00BA4623" w:rsidRPr="00BA4623" w:rsidRDefault="00BA4623" w:rsidP="000D0DC5">
            <w:pPr>
              <w:spacing w:after="60"/>
              <w:ind w:firstLine="57"/>
              <w:rPr>
                <w:rFonts w:ascii="Times New Roman" w:hAnsi="Times New Roman" w:cs="Times New Roman"/>
                <w:color w:val="000000"/>
              </w:rPr>
            </w:pPr>
            <w:r w:rsidRPr="00BA4623">
              <w:rPr>
                <w:rFonts w:ascii="Times New Roman" w:hAnsi="Times New Roman" w:cs="Times New Roman"/>
                <w:color w:val="000000"/>
              </w:rPr>
              <w:t>6128,00</w:t>
            </w:r>
          </w:p>
        </w:tc>
        <w:tc>
          <w:tcPr>
            <w:tcW w:w="917" w:type="dxa"/>
            <w:shd w:val="clear" w:color="auto" w:fill="auto"/>
            <w:noWrap/>
            <w:hideMark/>
          </w:tcPr>
          <w:p w:rsidR="00BA4623" w:rsidRPr="00BA4623" w:rsidRDefault="00BA4623" w:rsidP="000D0DC5">
            <w:pPr>
              <w:spacing w:after="60"/>
              <w:ind w:firstLine="57"/>
              <w:rPr>
                <w:rFonts w:ascii="Times New Roman" w:hAnsi="Times New Roman" w:cs="Times New Roman"/>
                <w:color w:val="000000"/>
              </w:rPr>
            </w:pPr>
            <w:r w:rsidRPr="00BA4623">
              <w:rPr>
                <w:rFonts w:ascii="Times New Roman" w:hAnsi="Times New Roman" w:cs="Times New Roman"/>
                <w:color w:val="000000"/>
              </w:rPr>
              <w:t>1978г.</w:t>
            </w:r>
          </w:p>
        </w:tc>
        <w:tc>
          <w:tcPr>
            <w:tcW w:w="868" w:type="dxa"/>
            <w:shd w:val="clear" w:color="auto" w:fill="auto"/>
            <w:noWrap/>
            <w:hideMark/>
          </w:tcPr>
          <w:p w:rsidR="00BA4623" w:rsidRPr="00BA4623" w:rsidRDefault="00BA4623" w:rsidP="000D0DC5">
            <w:pPr>
              <w:spacing w:after="60"/>
              <w:ind w:firstLine="57"/>
              <w:rPr>
                <w:rFonts w:ascii="Times New Roman" w:hAnsi="Times New Roman" w:cs="Times New Roman"/>
                <w:color w:val="000000"/>
              </w:rPr>
            </w:pPr>
            <w:r w:rsidRPr="00BA4623">
              <w:rPr>
                <w:rFonts w:ascii="Times New Roman" w:hAnsi="Times New Roman" w:cs="Times New Roman"/>
                <w:color w:val="000000"/>
              </w:rPr>
              <w:t>7</w:t>
            </w:r>
          </w:p>
        </w:tc>
        <w:tc>
          <w:tcPr>
            <w:tcW w:w="1251" w:type="dxa"/>
          </w:tcPr>
          <w:p w:rsidR="00BA4623" w:rsidRPr="00BA4623" w:rsidRDefault="00BA4623" w:rsidP="00C71EC2">
            <w:pPr>
              <w:spacing w:after="0" w:line="240" w:lineRule="auto"/>
              <w:ind w:firstLine="57"/>
              <w:rPr>
                <w:rFonts w:ascii="Times New Roman" w:hAnsi="Times New Roman" w:cs="Times New Roman"/>
                <w:color w:val="000000"/>
                <w:sz w:val="24"/>
                <w:szCs w:val="24"/>
              </w:rPr>
            </w:pPr>
          </w:p>
        </w:tc>
      </w:tr>
    </w:tbl>
    <w:p w:rsidR="00377F4A" w:rsidRDefault="00377F4A" w:rsidP="00C71EC2">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2. Декларираме, че сме</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запознати с указанията и условията за участие в обявената от Вас поръчка. Съгласни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сме с поставените от Вас условия и ги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приемаме без възражения.</w:t>
      </w:r>
    </w:p>
    <w:p w:rsidR="00907CB6" w:rsidRPr="00907CB6" w:rsidRDefault="00907CB6" w:rsidP="00377F4A">
      <w:pPr>
        <w:shd w:val="clear" w:color="auto" w:fill="FFFFFF"/>
        <w:tabs>
          <w:tab w:val="left" w:pos="0"/>
        </w:tabs>
        <w:spacing w:after="0" w:line="240" w:lineRule="auto"/>
        <w:ind w:firstLine="720"/>
        <w:jc w:val="both"/>
        <w:rPr>
          <w:rFonts w:ascii="Times New Roman" w:eastAsia="Times New Roman" w:hAnsi="Times New Roman" w:cs="Times New Roman"/>
          <w:sz w:val="24"/>
          <w:szCs w:val="24"/>
          <w:lang w:val="ru-RU"/>
        </w:rPr>
      </w:pPr>
      <w:r w:rsidRPr="00907CB6">
        <w:rPr>
          <w:rFonts w:ascii="Times New Roman" w:eastAsia="Times New Roman" w:hAnsi="Times New Roman" w:cs="Times New Roman"/>
          <w:sz w:val="24"/>
          <w:szCs w:val="24"/>
          <w:lang w:val="ru-RU"/>
        </w:rPr>
        <w:t>3. В така</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предложената от нас цена </w:t>
      </w:r>
      <w:r w:rsidR="00856244">
        <w:rPr>
          <w:rFonts w:ascii="Times New Roman" w:eastAsia="Times New Roman" w:hAnsi="Times New Roman" w:cs="Times New Roman"/>
          <w:sz w:val="24"/>
          <w:szCs w:val="24"/>
          <w:lang w:val="ru-RU"/>
        </w:rPr>
        <w:t xml:space="preserve">СА включении </w:t>
      </w:r>
      <w:r w:rsidRPr="00907CB6">
        <w:rPr>
          <w:rFonts w:ascii="Times New Roman" w:eastAsia="Times New Roman" w:hAnsi="Times New Roman" w:cs="Times New Roman"/>
          <w:sz w:val="24"/>
          <w:szCs w:val="24"/>
          <w:lang w:val="ru-RU"/>
        </w:rPr>
        <w:t>всички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възможни</w:t>
      </w:r>
      <w:r w:rsidR="00856244">
        <w:rPr>
          <w:rFonts w:ascii="Times New Roman" w:eastAsia="Times New Roman" w:hAnsi="Times New Roman" w:cs="Times New Roman"/>
          <w:sz w:val="24"/>
          <w:szCs w:val="24"/>
          <w:lang w:val="ru-RU"/>
        </w:rPr>
        <w:t xml:space="preserve"> </w:t>
      </w:r>
      <w:r w:rsidRPr="00907CB6">
        <w:rPr>
          <w:rFonts w:ascii="Times New Roman" w:eastAsia="Times New Roman" w:hAnsi="Times New Roman" w:cs="Times New Roman"/>
          <w:sz w:val="24"/>
          <w:szCs w:val="24"/>
          <w:lang w:val="ru-RU"/>
        </w:rPr>
        <w:t xml:space="preserve">разходи за извършване на дейности по предмета на </w:t>
      </w:r>
      <w:r w:rsidR="00091943">
        <w:rPr>
          <w:rFonts w:ascii="Times New Roman" w:hAnsi="Times New Roman" w:cs="Times New Roman"/>
          <w:sz w:val="24"/>
          <w:szCs w:val="24"/>
          <w:lang w:eastAsia="bg-BG"/>
        </w:rPr>
        <w:t>вътреш</w:t>
      </w:r>
      <w:r w:rsidR="00091943" w:rsidRPr="00114063">
        <w:rPr>
          <w:rFonts w:ascii="Times New Roman" w:hAnsi="Times New Roman" w:cs="Times New Roman"/>
          <w:sz w:val="24"/>
          <w:szCs w:val="24"/>
          <w:lang w:eastAsia="bg-BG"/>
        </w:rPr>
        <w:t>н</w:t>
      </w:r>
      <w:r w:rsidR="00091943">
        <w:rPr>
          <w:rFonts w:ascii="Times New Roman" w:hAnsi="Times New Roman" w:cs="Times New Roman"/>
          <w:sz w:val="24"/>
          <w:szCs w:val="24"/>
          <w:lang w:eastAsia="bg-BG"/>
        </w:rPr>
        <w:t>ия</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Pr="00907CB6">
        <w:rPr>
          <w:rFonts w:ascii="Times New Roman" w:eastAsia="Times New Roman" w:hAnsi="Times New Roman" w:cs="Times New Roman"/>
          <w:sz w:val="24"/>
          <w:szCs w:val="24"/>
          <w:lang w:val="ru-RU"/>
        </w:rPr>
        <w:t>.</w:t>
      </w:r>
    </w:p>
    <w:p w:rsidR="00907CB6" w:rsidRPr="00907CB6" w:rsidRDefault="00091943" w:rsidP="00377F4A">
      <w:pPr>
        <w:shd w:val="clear" w:color="auto" w:fill="FFFFFF"/>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w:t>
      </w:r>
      <w:r w:rsidR="00907CB6" w:rsidRPr="00907CB6">
        <w:rPr>
          <w:rFonts w:ascii="Times New Roman" w:eastAsia="Calibri" w:hAnsi="Times New Roman" w:cs="Times New Roman"/>
          <w:sz w:val="24"/>
          <w:szCs w:val="24"/>
        </w:rPr>
        <w:t xml:space="preserve">. До подготвянето на официален договор, това предложение заедно с писменото приемане от Ваша страна и известие за сключване </w:t>
      </w:r>
      <w:r w:rsidR="00284C71">
        <w:rPr>
          <w:rFonts w:ascii="Times New Roman" w:eastAsia="Calibri" w:hAnsi="Times New Roman" w:cs="Times New Roman"/>
          <w:sz w:val="24"/>
          <w:szCs w:val="24"/>
        </w:rPr>
        <w:t xml:space="preserve">на </w:t>
      </w:r>
      <w:r>
        <w:rPr>
          <w:rFonts w:ascii="Times New Roman" w:eastAsia="Calibri" w:hAnsi="Times New Roman" w:cs="Times New Roman"/>
          <w:sz w:val="24"/>
          <w:szCs w:val="24"/>
        </w:rPr>
        <w:t>договор</w:t>
      </w:r>
      <w:r w:rsidR="00907CB6" w:rsidRPr="00907CB6">
        <w:rPr>
          <w:rFonts w:ascii="Times New Roman" w:eastAsia="Calibri" w:hAnsi="Times New Roman" w:cs="Times New Roman"/>
          <w:sz w:val="24"/>
          <w:szCs w:val="24"/>
        </w:rPr>
        <w:t xml:space="preserve"> ще формират обвързващо споразумение между двете страни.</w:t>
      </w:r>
    </w:p>
    <w:p w:rsidR="00091943" w:rsidRPr="00907CB6" w:rsidRDefault="00091943" w:rsidP="00377F4A">
      <w:pPr>
        <w:shd w:val="clear" w:color="auto" w:fill="FFFFFF"/>
        <w:tabs>
          <w:tab w:val="left" w:pos="1276"/>
        </w:tabs>
        <w:spacing w:after="0" w:line="240" w:lineRule="auto"/>
        <w:ind w:right="-82" w:firstLine="709"/>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5</w:t>
      </w:r>
      <w:r w:rsidR="00907CB6" w:rsidRPr="00907CB6">
        <w:rPr>
          <w:rFonts w:ascii="Times New Roman" w:eastAsia="Times New Roman" w:hAnsi="Times New Roman" w:cs="Times New Roman"/>
          <w:sz w:val="24"/>
          <w:szCs w:val="24"/>
          <w:lang w:eastAsia="bg-BG"/>
        </w:rPr>
        <w:t xml:space="preserve">. Валидността на нашето предложение е за срок: </w:t>
      </w:r>
      <w:r w:rsidRPr="00907CB6">
        <w:rPr>
          <w:rFonts w:ascii="Times New Roman" w:eastAsia="Times New Roman" w:hAnsi="Times New Roman" w:cs="Times New Roman"/>
          <w:sz w:val="24"/>
          <w:szCs w:val="24"/>
          <w:lang w:eastAsia="bg-BG"/>
        </w:rPr>
        <w:t>…………</w:t>
      </w:r>
      <w:r>
        <w:rPr>
          <w:rFonts w:ascii="Times New Roman" w:eastAsia="Times New Roman" w:hAnsi="Times New Roman" w:cs="Times New Roman"/>
          <w:sz w:val="24"/>
          <w:szCs w:val="24"/>
          <w:lang w:eastAsia="bg-BG"/>
        </w:rPr>
        <w:t>(предложеният срок следва да бъде не по кратък от три месеца).</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С настоящото декларирам, че съм запознат с Референтните стойности за допустимите дейности при изпълнение на Националната програма за енергийна ефективност на многофамилни жилищни сгради, съгласувани от министъра на регионалното развитие и благоустройството и че предлаганата от мен цена за изпълнение на поръчката, е съобразена със същите.</w:t>
      </w:r>
    </w:p>
    <w:p w:rsidR="00907CB6" w:rsidRPr="00907CB6" w:rsidRDefault="00091943" w:rsidP="00377F4A">
      <w:pPr>
        <w:spacing w:after="0" w:line="240" w:lineRule="auto"/>
        <w:ind w:firstLine="72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7</w:t>
      </w:r>
      <w:r w:rsidR="00907CB6" w:rsidRPr="00907CB6">
        <w:rPr>
          <w:rFonts w:ascii="Times New Roman" w:eastAsia="Times New Roman" w:hAnsi="Times New Roman" w:cs="Times New Roman"/>
          <w:sz w:val="24"/>
          <w:szCs w:val="24"/>
          <w:lang w:eastAsia="bg-BG"/>
        </w:rPr>
        <w:t xml:space="preserve">. Съгласен съм, че цената за изпълнение на договора за обществена поръчка не може да надвишава посочените по-горе в т. </w:t>
      </w:r>
      <w:r>
        <w:rPr>
          <w:rFonts w:ascii="Times New Roman" w:eastAsia="Times New Roman" w:hAnsi="Times New Roman" w:cs="Times New Roman"/>
          <w:sz w:val="24"/>
          <w:szCs w:val="24"/>
          <w:lang w:eastAsia="bg-BG"/>
        </w:rPr>
        <w:t>6</w:t>
      </w:r>
      <w:r w:rsidR="00907CB6" w:rsidRPr="00907CB6">
        <w:rPr>
          <w:rFonts w:ascii="Times New Roman" w:eastAsia="Times New Roman" w:hAnsi="Times New Roman" w:cs="Times New Roman"/>
          <w:sz w:val="24"/>
          <w:szCs w:val="24"/>
          <w:lang w:eastAsia="bg-BG"/>
        </w:rPr>
        <w:t xml:space="preserve"> от настоящото приложение Референтни стойности.</w:t>
      </w:r>
    </w:p>
    <w:p w:rsidR="00907CB6" w:rsidRPr="00907CB6" w:rsidRDefault="00907CB6" w:rsidP="00377F4A">
      <w:pPr>
        <w:spacing w:after="0" w:line="240" w:lineRule="auto"/>
        <w:ind w:firstLine="720"/>
        <w:jc w:val="both"/>
        <w:rPr>
          <w:rFonts w:ascii="Times New Roman" w:eastAsia="Times New Roman" w:hAnsi="Times New Roman" w:cs="Times New Roman"/>
          <w:sz w:val="24"/>
          <w:szCs w:val="24"/>
          <w:lang w:eastAsia="bg-BG"/>
        </w:rPr>
      </w:pPr>
      <w:r w:rsidRPr="00907CB6">
        <w:rPr>
          <w:rFonts w:ascii="Times New Roman" w:eastAsia="Times New Roman" w:hAnsi="Times New Roman" w:cs="Times New Roman"/>
          <w:sz w:val="24"/>
          <w:szCs w:val="24"/>
          <w:lang w:val="en-US" w:eastAsia="bg-BG"/>
        </w:rPr>
        <w:t>10</w:t>
      </w:r>
      <w:r w:rsidRPr="00907CB6">
        <w:rPr>
          <w:rFonts w:ascii="Times New Roman" w:eastAsia="Times New Roman" w:hAnsi="Times New Roman" w:cs="Times New Roman"/>
          <w:sz w:val="24"/>
          <w:szCs w:val="24"/>
          <w:lang w:eastAsia="bg-BG"/>
        </w:rPr>
        <w:t xml:space="preserve">. Съгласен съм, че ако при провеждане на </w:t>
      </w:r>
      <w:r w:rsidR="00091943" w:rsidRPr="00114063">
        <w:rPr>
          <w:rFonts w:ascii="Times New Roman" w:hAnsi="Times New Roman" w:cs="Times New Roman"/>
          <w:sz w:val="24"/>
          <w:szCs w:val="24"/>
          <w:lang w:eastAsia="bg-BG"/>
        </w:rPr>
        <w:t>вътрешн</w:t>
      </w:r>
      <w:r w:rsidR="00091943">
        <w:rPr>
          <w:rFonts w:ascii="Times New Roman" w:hAnsi="Times New Roman" w:cs="Times New Roman"/>
          <w:sz w:val="24"/>
          <w:szCs w:val="24"/>
          <w:lang w:eastAsia="bg-BG"/>
        </w:rPr>
        <w:t>ият</w:t>
      </w:r>
      <w:r w:rsidR="00091943" w:rsidRPr="00114063">
        <w:rPr>
          <w:rFonts w:ascii="Times New Roman" w:hAnsi="Times New Roman" w:cs="Times New Roman"/>
          <w:sz w:val="24"/>
          <w:szCs w:val="24"/>
          <w:lang w:eastAsia="bg-BG"/>
        </w:rPr>
        <w:t xml:space="preserve"> конкурентен избор за определяне на изпълнител</w:t>
      </w:r>
      <w:r w:rsidR="00091943">
        <w:rPr>
          <w:rFonts w:ascii="Times New Roman" w:hAnsi="Times New Roman" w:cs="Times New Roman"/>
          <w:sz w:val="24"/>
          <w:szCs w:val="24"/>
          <w:lang w:eastAsia="bg-BG"/>
        </w:rPr>
        <w:t>,</w:t>
      </w:r>
      <w:r w:rsidRPr="00907CB6">
        <w:rPr>
          <w:rFonts w:ascii="Times New Roman" w:eastAsia="Times New Roman" w:hAnsi="Times New Roman" w:cs="Times New Roman"/>
          <w:sz w:val="24"/>
          <w:szCs w:val="24"/>
          <w:lang w:eastAsia="bg-BG"/>
        </w:rPr>
        <w:t xml:space="preserve">е настъпила промяна в референтните стойности на допустимите дейности при изпълнение на НПЕЕМЖС,  </w:t>
      </w:r>
      <w:r w:rsidR="00091943">
        <w:rPr>
          <w:rFonts w:ascii="Times New Roman" w:eastAsia="Times New Roman" w:hAnsi="Times New Roman" w:cs="Times New Roman"/>
          <w:sz w:val="24"/>
          <w:szCs w:val="24"/>
          <w:lang w:eastAsia="bg-BG"/>
        </w:rPr>
        <w:t>ще се съобразя</w:t>
      </w:r>
      <w:r w:rsidRPr="00907CB6">
        <w:rPr>
          <w:rFonts w:ascii="Times New Roman" w:eastAsia="Times New Roman" w:hAnsi="Times New Roman" w:cs="Times New Roman"/>
          <w:sz w:val="24"/>
          <w:szCs w:val="24"/>
          <w:lang w:eastAsia="bg-BG"/>
        </w:rPr>
        <w:t xml:space="preserve">  с публикуваните на интернет сайта на МРРБ актуализирани референтни стойности, като предлаганата цена за изпълнение за м2 РЗП не може да надвишава действащата максимална референтна стойност за дейността, предмет на обществената поръчка.</w:t>
      </w:r>
    </w:p>
    <w:p w:rsidR="00377F4A" w:rsidRDefault="00377F4A" w:rsidP="00907CB6">
      <w:pPr>
        <w:ind w:firstLine="567"/>
        <w:jc w:val="both"/>
        <w:rPr>
          <w:rFonts w:ascii="Times New Roman" w:eastAsia="Times New Roman" w:hAnsi="Times New Roman" w:cs="Times New Roman"/>
          <w:sz w:val="24"/>
          <w:szCs w:val="24"/>
          <w:lang w:eastAsia="fr-FR"/>
        </w:rPr>
      </w:pPr>
    </w:p>
    <w:p w:rsidR="00907CB6" w:rsidRPr="00907CB6" w:rsidRDefault="00377F4A" w:rsidP="00284C71">
      <w:pPr>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г</w:t>
      </w:r>
      <w:r w:rsidR="00907CB6" w:rsidRPr="00907CB6">
        <w:rPr>
          <w:rFonts w:ascii="Times New Roman" w:eastAsia="Times New Roman" w:hAnsi="Times New Roman" w:cs="Times New Roman"/>
          <w:sz w:val="24"/>
          <w:szCs w:val="24"/>
          <w:lang w:eastAsia="fr-FR"/>
        </w:rPr>
        <w:t xml:space="preserve">р......................, </w:t>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eastAsia="fr-FR"/>
        </w:rPr>
        <w:tab/>
      </w:r>
      <w:r w:rsidR="00907CB6" w:rsidRPr="00907CB6">
        <w:rPr>
          <w:rFonts w:ascii="Times New Roman" w:eastAsia="Times New Roman" w:hAnsi="Times New Roman" w:cs="Times New Roman"/>
          <w:sz w:val="24"/>
          <w:szCs w:val="24"/>
          <w:lang w:val="ru-RU" w:eastAsia="fr-FR"/>
        </w:rPr>
        <w:tab/>
      </w:r>
      <w:r w:rsidR="00907CB6" w:rsidRPr="00907CB6">
        <w:rPr>
          <w:rFonts w:ascii="Times New Roman" w:eastAsia="Times New Roman" w:hAnsi="Times New Roman" w:cs="Times New Roman"/>
          <w:sz w:val="24"/>
          <w:szCs w:val="24"/>
          <w:lang w:val="ru-RU" w:eastAsia="fr-FR"/>
        </w:rPr>
        <w:tab/>
        <w:t>Подпис:........................................</w:t>
      </w:r>
    </w:p>
    <w:p w:rsidR="00907CB6" w:rsidRPr="00907CB6" w:rsidRDefault="00907CB6" w:rsidP="00284C71">
      <w:pPr>
        <w:ind w:left="4245" w:hanging="4245"/>
        <w:rPr>
          <w:rFonts w:ascii="Times New Roman" w:eastAsia="Times New Roman" w:hAnsi="Times New Roman" w:cs="Times New Roman"/>
          <w:sz w:val="24"/>
          <w:szCs w:val="24"/>
          <w:lang w:eastAsia="fr-FR"/>
        </w:rPr>
      </w:pPr>
      <w:r w:rsidRPr="00907CB6">
        <w:rPr>
          <w:rFonts w:ascii="Times New Roman" w:eastAsia="Times New Roman" w:hAnsi="Times New Roman" w:cs="Times New Roman"/>
          <w:sz w:val="24"/>
          <w:szCs w:val="24"/>
          <w:lang w:eastAsia="fr-FR"/>
        </w:rPr>
        <w:t>дата:..................</w:t>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sz w:val="24"/>
          <w:szCs w:val="24"/>
          <w:lang w:eastAsia="fr-FR"/>
        </w:rPr>
        <w:tab/>
      </w:r>
      <w:r w:rsidRPr="00907CB6">
        <w:rPr>
          <w:rFonts w:ascii="Times New Roman" w:eastAsia="Times New Roman" w:hAnsi="Times New Roman" w:cs="Times New Roman"/>
          <w:bCs/>
          <w:i/>
          <w:sz w:val="24"/>
          <w:szCs w:val="24"/>
          <w:lang w:val="ru-RU" w:eastAsia="fr-FR"/>
        </w:rPr>
        <w:t>/име, фамилия на представляващ и наименование на участник/</w:t>
      </w:r>
    </w:p>
    <w:p w:rsidR="00907CB6" w:rsidRPr="00907CB6" w:rsidRDefault="00907CB6" w:rsidP="00907CB6">
      <w:pPr>
        <w:spacing w:after="120" w:line="240" w:lineRule="atLeast"/>
        <w:ind w:firstLine="567"/>
        <w:jc w:val="both"/>
        <w:rPr>
          <w:rFonts w:ascii="Times New Roman" w:eastAsia="Times New Roman" w:hAnsi="Times New Roman" w:cs="Times New Roman"/>
          <w:bCs/>
          <w:i/>
          <w:sz w:val="24"/>
          <w:szCs w:val="24"/>
          <w:lang w:val="ru-RU" w:eastAsia="bg-BG"/>
        </w:rPr>
      </w:pPr>
      <w:r w:rsidRPr="00907CB6">
        <w:rPr>
          <w:rFonts w:ascii="Times New Roman" w:eastAsia="Times New Roman" w:hAnsi="Times New Roman" w:cs="Times New Roman"/>
          <w:bCs/>
          <w:i/>
          <w:sz w:val="24"/>
          <w:szCs w:val="24"/>
          <w:lang w:val="ru-RU" w:eastAsia="bg-BG"/>
        </w:rPr>
        <w:br w:type="page"/>
      </w:r>
    </w:p>
    <w:p w:rsidR="00907CB6" w:rsidRPr="00907CB6" w:rsidRDefault="00907CB6" w:rsidP="00907CB6">
      <w:pPr>
        <w:rPr>
          <w:rFonts w:ascii="Times New Roman" w:hAnsi="Times New Roman" w:cs="Times New Roman"/>
          <w:sz w:val="24"/>
          <w:szCs w:val="24"/>
        </w:rPr>
        <w:sectPr w:rsidR="00907CB6" w:rsidRPr="00907CB6" w:rsidSect="00016166">
          <w:pgSz w:w="11906" w:h="16838"/>
          <w:pgMar w:top="530" w:right="851" w:bottom="709" w:left="1418" w:header="284" w:footer="709" w:gutter="0"/>
          <w:cols w:space="708"/>
          <w:titlePg/>
          <w:docGrid w:linePitch="360"/>
        </w:sectPr>
      </w:pP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7769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5"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2"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26"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B730A4" w:rsidRDefault="00B730A4" w:rsidP="00A449B2">
      <w:pPr>
        <w:pStyle w:val="31"/>
        <w:spacing w:after="0"/>
        <w:ind w:firstLine="284"/>
        <w:jc w:val="right"/>
        <w:rPr>
          <w:rFonts w:ascii="Times New Roman" w:hAnsi="Times New Roman" w:cs="Times New Roman"/>
          <w:b/>
          <w:bCs/>
          <w:color w:val="000000"/>
          <w:sz w:val="24"/>
          <w:szCs w:val="24"/>
          <w:lang w:eastAsia="bg-BG"/>
        </w:rPr>
      </w:pPr>
    </w:p>
    <w:p w:rsidR="00F07E7D" w:rsidRPr="00D1766D" w:rsidRDefault="00F07E7D" w:rsidP="00A449B2">
      <w:pPr>
        <w:pStyle w:val="31"/>
        <w:spacing w:after="0"/>
        <w:ind w:firstLine="284"/>
        <w:jc w:val="right"/>
        <w:rPr>
          <w:rFonts w:ascii="Times New Roman" w:hAnsi="Times New Roman"/>
          <w:sz w:val="24"/>
          <w:szCs w:val="24"/>
        </w:rPr>
      </w:pPr>
      <w:r w:rsidRPr="00907CB6">
        <w:rPr>
          <w:rFonts w:ascii="Times New Roman" w:hAnsi="Times New Roman" w:cs="Times New Roman"/>
          <w:b/>
          <w:bCs/>
          <w:color w:val="000000"/>
          <w:sz w:val="24"/>
          <w:szCs w:val="24"/>
          <w:lang w:eastAsia="bg-BG"/>
        </w:rPr>
        <w:t xml:space="preserve">ПРИЛОЖЕНИЕ № </w:t>
      </w:r>
      <w:r>
        <w:rPr>
          <w:rFonts w:ascii="Times New Roman" w:hAnsi="Times New Roman" w:cs="Times New Roman"/>
          <w:b/>
          <w:bCs/>
          <w:color w:val="000000"/>
          <w:sz w:val="24"/>
          <w:szCs w:val="24"/>
          <w:lang w:eastAsia="bg-BG"/>
        </w:rPr>
        <w:t>6</w:t>
      </w:r>
    </w:p>
    <w:p w:rsidR="00F07E7D" w:rsidRPr="00D1766D" w:rsidRDefault="00F07E7D" w:rsidP="00F07E7D">
      <w:pPr>
        <w:spacing w:after="0" w:line="240" w:lineRule="auto"/>
        <w:jc w:val="both"/>
        <w:rPr>
          <w:rFonts w:ascii="Times New Roman" w:hAnsi="Times New Roman"/>
          <w:sz w:val="24"/>
          <w:szCs w:val="24"/>
        </w:rPr>
      </w:pPr>
      <w:r w:rsidRPr="00D1766D">
        <w:rPr>
          <w:rFonts w:ascii="Times New Roman" w:hAnsi="Times New Roman"/>
          <w:sz w:val="24"/>
          <w:szCs w:val="24"/>
        </w:rPr>
        <w:t>Към рамково споразумение №</w:t>
      </w:r>
      <w:r w:rsidR="00A449B2">
        <w:rPr>
          <w:rFonts w:ascii="Times New Roman" w:hAnsi="Times New Roman"/>
          <w:sz w:val="24"/>
          <w:szCs w:val="24"/>
        </w:rPr>
        <w:t xml:space="preserve"> </w:t>
      </w:r>
      <w:r w:rsidRPr="00D1766D">
        <w:rPr>
          <w:rFonts w:ascii="Times New Roman" w:hAnsi="Times New Roman"/>
          <w:sz w:val="24"/>
          <w:szCs w:val="24"/>
        </w:rPr>
        <w:t>............../.............. г.</w:t>
      </w:r>
    </w:p>
    <w:p w:rsidR="00F07E7D" w:rsidRPr="00D1766D" w:rsidRDefault="00F07E7D" w:rsidP="00F07E7D">
      <w:pPr>
        <w:spacing w:after="0" w:line="240" w:lineRule="auto"/>
        <w:jc w:val="both"/>
        <w:rPr>
          <w:rFonts w:ascii="Times New Roman" w:hAnsi="Times New Roman"/>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Д О Г О В О Р</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r w:rsidRPr="00D1766D">
        <w:rPr>
          <w:rFonts w:ascii="Times New Roman" w:hAnsi="Times New Roman"/>
          <w:b/>
          <w:bCs/>
          <w:sz w:val="24"/>
          <w:szCs w:val="24"/>
        </w:rPr>
        <w:t>ЗА ВЪЗЛАГАНЕ НА ОБЩЕСТВЕНА ПОРЪЧКА</w:t>
      </w:r>
    </w:p>
    <w:p w:rsidR="00F07E7D" w:rsidRPr="00D1766D" w:rsidRDefault="00F07E7D" w:rsidP="00377F4A">
      <w:pPr>
        <w:shd w:val="clear" w:color="auto" w:fill="FFFFFF"/>
        <w:tabs>
          <w:tab w:val="left" w:pos="9000"/>
        </w:tabs>
        <w:autoSpaceDE w:val="0"/>
        <w:autoSpaceDN w:val="0"/>
        <w:adjustRightInd w:val="0"/>
        <w:spacing w:after="0" w:line="240" w:lineRule="auto"/>
        <w:ind w:right="72"/>
        <w:jc w:val="center"/>
        <w:rPr>
          <w:rFonts w:ascii="Times New Roman" w:hAnsi="Times New Roman"/>
          <w:b/>
          <w:bCs/>
          <w:sz w:val="24"/>
          <w:szCs w:val="24"/>
        </w:rPr>
      </w:pPr>
    </w:p>
    <w:p w:rsidR="00F07E7D" w:rsidRPr="00D1766D" w:rsidRDefault="00F07E7D" w:rsidP="00377F4A">
      <w:pPr>
        <w:spacing w:after="0" w:line="240" w:lineRule="auto"/>
        <w:jc w:val="center"/>
        <w:rPr>
          <w:rFonts w:ascii="Times New Roman" w:hAnsi="Times New Roman"/>
          <w:b/>
          <w:sz w:val="24"/>
          <w:szCs w:val="24"/>
        </w:rPr>
      </w:pPr>
      <w:r w:rsidRPr="00D1766D">
        <w:rPr>
          <w:rFonts w:ascii="Times New Roman" w:hAnsi="Times New Roman"/>
          <w:b/>
          <w:sz w:val="24"/>
          <w:szCs w:val="24"/>
        </w:rPr>
        <w:t>№........</w:t>
      </w:r>
      <w:r w:rsidR="00A449B2">
        <w:rPr>
          <w:rFonts w:ascii="Times New Roman" w:hAnsi="Times New Roman"/>
          <w:b/>
          <w:sz w:val="24"/>
          <w:szCs w:val="24"/>
        </w:rPr>
        <w:t xml:space="preserve">........./................. </w:t>
      </w:r>
      <w:r w:rsidRPr="00D1766D">
        <w:rPr>
          <w:rFonts w:ascii="Times New Roman" w:hAnsi="Times New Roman"/>
          <w:b/>
          <w:sz w:val="24"/>
          <w:szCs w:val="24"/>
        </w:rPr>
        <w:t>20...... г.</w:t>
      </w:r>
    </w:p>
    <w:p w:rsidR="00F07E7D" w:rsidRPr="00D1766D" w:rsidRDefault="00F07E7D" w:rsidP="00377F4A">
      <w:pPr>
        <w:spacing w:after="0" w:line="240" w:lineRule="auto"/>
        <w:ind w:firstLine="360"/>
        <w:jc w:val="both"/>
        <w:rPr>
          <w:rFonts w:ascii="Times New Roman" w:hAnsi="Times New Roman"/>
          <w:bCs/>
          <w:sz w:val="24"/>
          <w:szCs w:val="24"/>
        </w:rPr>
      </w:pPr>
    </w:p>
    <w:p w:rsidR="00F07E7D" w:rsidRPr="00D1766D" w:rsidRDefault="00F07E7D" w:rsidP="00377F4A">
      <w:pPr>
        <w:spacing w:after="0" w:line="240" w:lineRule="auto"/>
        <w:ind w:right="348" w:firstLine="360"/>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DF2E66">
        <w:rPr>
          <w:rFonts w:ascii="Times New Roman" w:hAnsi="Times New Roman"/>
          <w:bCs/>
          <w:sz w:val="24"/>
          <w:szCs w:val="24"/>
        </w:rPr>
        <w:t>Днес,</w:t>
      </w:r>
      <w:r w:rsidRPr="00DF2E66">
        <w:rPr>
          <w:rFonts w:ascii="Times New Roman" w:hAnsi="Times New Roman"/>
          <w:bCs/>
          <w:sz w:val="24"/>
          <w:szCs w:val="24"/>
        </w:rPr>
        <w:tab/>
        <w:t>.......................... 201.... г., в административната сграда на Възложителя, находяща се на адрес: ............................................................................, между:</w:t>
      </w: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p>
    <w:p w:rsidR="00F07E7D" w:rsidRPr="00DF2E66" w:rsidRDefault="00F07E7D" w:rsidP="00377F4A">
      <w:pPr>
        <w:shd w:val="clear" w:color="auto" w:fill="FFFFFF"/>
        <w:spacing w:after="0" w:line="240" w:lineRule="auto"/>
        <w:ind w:firstLine="426"/>
        <w:jc w:val="both"/>
        <w:rPr>
          <w:rFonts w:ascii="Times New Roman" w:hAnsi="Times New Roman"/>
          <w:bCs/>
          <w:sz w:val="24"/>
          <w:szCs w:val="24"/>
        </w:rPr>
      </w:pPr>
      <w:r w:rsidRPr="00C3515D">
        <w:rPr>
          <w:rFonts w:ascii="Times New Roman" w:hAnsi="Times New Roman"/>
          <w:b/>
          <w:sz w:val="24"/>
          <w:szCs w:val="24"/>
        </w:rPr>
        <w:t>ОБЩИНА НОВИ ПАЗАР</w:t>
      </w:r>
      <w:r w:rsidRPr="00C3515D">
        <w:rPr>
          <w:rFonts w:ascii="Times New Roman" w:hAnsi="Times New Roman"/>
          <w:sz w:val="24"/>
          <w:szCs w:val="24"/>
        </w:rPr>
        <w:t xml:space="preserve">, с адрес гр. Нови пазар,  ул. ”Васил Левски” № 3, ИН по ДДС BG 000931575, ЕИК 000931575, представлявана от </w:t>
      </w:r>
      <w:r>
        <w:rPr>
          <w:rFonts w:ascii="Times New Roman" w:hAnsi="Times New Roman"/>
          <w:sz w:val="24"/>
          <w:szCs w:val="24"/>
        </w:rPr>
        <w:t>……………………………………… - ………………</w:t>
      </w:r>
      <w:r w:rsidRPr="00C3515D">
        <w:rPr>
          <w:rFonts w:ascii="Times New Roman" w:hAnsi="Times New Roman"/>
          <w:sz w:val="24"/>
          <w:szCs w:val="24"/>
        </w:rPr>
        <w:t xml:space="preserve"> на Община Нови пазар и </w:t>
      </w:r>
      <w:r w:rsidRPr="00C3515D">
        <w:rPr>
          <w:rFonts w:ascii="Times New Roman" w:hAnsi="Times New Roman"/>
          <w:sz w:val="24"/>
          <w:szCs w:val="24"/>
          <w:lang w:val="en-US"/>
        </w:rPr>
        <w:t>………………………………………..</w:t>
      </w:r>
      <w:r w:rsidRPr="00C3515D">
        <w:rPr>
          <w:rFonts w:ascii="Times New Roman" w:hAnsi="Times New Roman"/>
          <w:sz w:val="24"/>
          <w:szCs w:val="24"/>
        </w:rPr>
        <w:t xml:space="preserve"> – Главен счетоводит</w:t>
      </w:r>
      <w:r w:rsidRPr="00C3515D">
        <w:rPr>
          <w:rFonts w:ascii="Times New Roman" w:hAnsi="Times New Roman"/>
          <w:color w:val="000000"/>
          <w:sz w:val="24"/>
          <w:szCs w:val="24"/>
        </w:rPr>
        <w:t>ел</w:t>
      </w:r>
      <w:r w:rsidRPr="00DF2E66">
        <w:rPr>
          <w:rFonts w:ascii="Times New Roman" w:hAnsi="Times New Roman"/>
          <w:bCs/>
          <w:sz w:val="24"/>
          <w:szCs w:val="24"/>
        </w:rPr>
        <w:t xml:space="preserve">, в качеството им на довереник по договор № …….. /посочва се номер и дата на сключване на договор – Приложение № 10 от ПМС 18 от 02 февруари 2015 г./, сключен със Сдружение на собствениците: ……………. /посочва се наименованието на СС/, БУЛСТАТ………. /посочва се БУЛСТАТ на СС/, удостоверение за регистрация № …………….. /посочва се номер и дата на издаване на удостоверението за регистрация на СС/ издадено от Община </w:t>
      </w:r>
      <w:r w:rsidRPr="00085853">
        <w:rPr>
          <w:rFonts w:ascii="Times New Roman" w:hAnsi="Times New Roman"/>
          <w:bCs/>
          <w:sz w:val="24"/>
          <w:szCs w:val="24"/>
        </w:rPr>
        <w:t>………,</w:t>
      </w:r>
      <w:r w:rsidRPr="00DF2E66">
        <w:rPr>
          <w:rFonts w:ascii="Times New Roman" w:hAnsi="Times New Roman"/>
          <w:bCs/>
          <w:sz w:val="24"/>
          <w:szCs w:val="24"/>
        </w:rPr>
        <w:t xml:space="preserve"> представлявано от ………….. /посочват се трите имена на представляващия СС/ - (за всяко СС) , наричана за краткост в договора „Възложител” </w:t>
      </w:r>
    </w:p>
    <w:p w:rsidR="00F07E7D" w:rsidRPr="00D1766D" w:rsidRDefault="00F07E7D" w:rsidP="00377F4A">
      <w:pPr>
        <w:shd w:val="clear" w:color="auto" w:fill="FFFFFF"/>
        <w:spacing w:after="0" w:line="240" w:lineRule="auto"/>
        <w:ind w:firstLine="426"/>
        <w:jc w:val="both"/>
        <w:rPr>
          <w:rFonts w:ascii="Times New Roman" w:hAnsi="Times New Roman"/>
          <w:sz w:val="24"/>
          <w:szCs w:val="24"/>
        </w:rPr>
      </w:pPr>
      <w:r w:rsidRPr="00D1766D">
        <w:rPr>
          <w:rFonts w:ascii="Times New Roman" w:hAnsi="Times New Roman"/>
          <w:sz w:val="24"/>
          <w:szCs w:val="24"/>
        </w:rPr>
        <w:t xml:space="preserve">и </w:t>
      </w:r>
    </w:p>
    <w:p w:rsidR="00F07E7D" w:rsidRPr="00D7625F" w:rsidRDefault="00F07E7D" w:rsidP="00377F4A">
      <w:pPr>
        <w:shd w:val="clear" w:color="auto" w:fill="FFFFFF"/>
        <w:spacing w:after="0" w:line="240" w:lineRule="auto"/>
        <w:jc w:val="both"/>
        <w:rPr>
          <w:i/>
          <w:sz w:val="24"/>
          <w:szCs w:val="24"/>
          <w:lang w:val="en-US"/>
        </w:rPr>
      </w:pPr>
      <w:r w:rsidRPr="00D1766D">
        <w:rPr>
          <w:rFonts w:ascii="Times New Roman" w:hAnsi="Times New Roman"/>
          <w:b/>
          <w:sz w:val="24"/>
          <w:szCs w:val="24"/>
        </w:rPr>
        <w:t xml:space="preserve">................................................................................, </w:t>
      </w:r>
      <w:r w:rsidRPr="00D1766D">
        <w:rPr>
          <w:rFonts w:ascii="Times New Roman" w:hAnsi="Times New Roman"/>
          <w:sz w:val="24"/>
          <w:szCs w:val="24"/>
        </w:rPr>
        <w:t>ЕИК: .................................................., със седалище и адрес на управление: ...........................................................,  представлявано от ........................... – ......................................., - изпълнител, на основание чл. 93а от Закон за обществени поръчки (ЗОП) и във връзка с проведена открита процедура за сключване на рамково споразумение за възлагане на обществена поръчка с предмет:</w:t>
      </w:r>
      <w:r w:rsidRPr="00DF2E66">
        <w:rPr>
          <w:rFonts w:ascii="Times New Roman" w:hAnsi="Times New Roman"/>
          <w:b/>
          <w:i/>
          <w:sz w:val="24"/>
          <w:szCs w:val="24"/>
        </w:rPr>
        <w:t>„Избор на изпълнител за 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в гр</w:t>
      </w:r>
      <w:r w:rsidRPr="00F807B3">
        <w:rPr>
          <w:rFonts w:ascii="Times New Roman" w:hAnsi="Times New Roman"/>
          <w:b/>
          <w:i/>
          <w:sz w:val="24"/>
          <w:szCs w:val="24"/>
        </w:rPr>
        <w:t>.</w:t>
      </w:r>
      <w:r>
        <w:rPr>
          <w:rFonts w:ascii="Times New Roman" w:hAnsi="Times New Roman"/>
          <w:b/>
          <w:i/>
          <w:sz w:val="24"/>
          <w:szCs w:val="24"/>
        </w:rPr>
        <w:t xml:space="preserve"> Нови Пазар</w:t>
      </w:r>
      <w:r w:rsidRPr="00F807B3">
        <w:rPr>
          <w:rFonts w:ascii="Times New Roman" w:hAnsi="Times New Roman"/>
          <w:b/>
          <w:i/>
          <w:sz w:val="24"/>
          <w:szCs w:val="24"/>
        </w:rPr>
        <w:t>“</w:t>
      </w:r>
    </w:p>
    <w:p w:rsidR="00F07E7D" w:rsidRPr="00D1766D" w:rsidRDefault="00F07E7D" w:rsidP="00377F4A">
      <w:pPr>
        <w:spacing w:after="0" w:line="240" w:lineRule="auto"/>
        <w:rPr>
          <w:rFonts w:ascii="Times New Roman" w:hAnsi="Times New Roman"/>
          <w:sz w:val="24"/>
          <w:szCs w:val="24"/>
        </w:rPr>
      </w:pPr>
      <w:r w:rsidRPr="00D1766D">
        <w:rPr>
          <w:rFonts w:ascii="Times New Roman" w:hAnsi="Times New Roman"/>
          <w:sz w:val="24"/>
          <w:szCs w:val="24"/>
        </w:rPr>
        <w:t>На основание чл. 93б и 93в от ЗОП, във връзка с чл. 41 и чл. 74 от ЗОП, в съответствие с допълнената оферта на Изпълнителя, се сключи настоящият договор за следното:</w:t>
      </w:r>
    </w:p>
    <w:p w:rsidR="00F07E7D" w:rsidRPr="00D1766D" w:rsidRDefault="00F07E7D" w:rsidP="00377F4A">
      <w:pPr>
        <w:spacing w:after="0" w:line="240" w:lineRule="auto"/>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ПРЕДМЕТ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r w:rsidRPr="00D1766D">
        <w:rPr>
          <w:rFonts w:ascii="Times New Roman" w:hAnsi="Times New Roman"/>
          <w:b/>
          <w:sz w:val="24"/>
          <w:szCs w:val="24"/>
          <w:lang w:val="ru-RU"/>
        </w:rPr>
        <w:t>Чл.1.</w:t>
      </w:r>
      <w:r w:rsidRPr="00D1766D">
        <w:rPr>
          <w:rFonts w:ascii="Times New Roman" w:hAnsi="Times New Roman"/>
          <w:b/>
          <w:sz w:val="24"/>
          <w:szCs w:val="24"/>
        </w:rPr>
        <w:t>(1)</w:t>
      </w:r>
      <w:r w:rsidRPr="00DF2E66">
        <w:rPr>
          <w:rFonts w:ascii="Times New Roman" w:hAnsi="Times New Roman"/>
          <w:b/>
          <w:bCs/>
          <w:sz w:val="24"/>
          <w:szCs w:val="24"/>
        </w:rPr>
        <w:t>ВЪЗЛОЖИТЕЛЯТ</w:t>
      </w:r>
      <w:r w:rsidRPr="00DF2E66">
        <w:rPr>
          <w:rFonts w:ascii="Times New Roman" w:hAnsi="Times New Roman"/>
          <w:sz w:val="24"/>
          <w:szCs w:val="24"/>
        </w:rPr>
        <w:t xml:space="preserve"> възлага, а </w:t>
      </w:r>
      <w:r w:rsidRPr="00DF2E66">
        <w:rPr>
          <w:rFonts w:ascii="Times New Roman" w:hAnsi="Times New Roman"/>
          <w:b/>
          <w:bCs/>
          <w:sz w:val="24"/>
          <w:szCs w:val="24"/>
        </w:rPr>
        <w:t>ИЗПЪЛНИТЕЛЯТ</w:t>
      </w:r>
      <w:r w:rsidRPr="00DF2E66">
        <w:rPr>
          <w:rFonts w:ascii="Times New Roman" w:hAnsi="Times New Roman"/>
          <w:sz w:val="24"/>
          <w:szCs w:val="24"/>
        </w:rPr>
        <w:t xml:space="preserve"> се съгласява срещу заплащане на Цената за изпълнение на Договора, надлежно да изпълни дейностите по - </w:t>
      </w:r>
      <w:r w:rsidRPr="00DF2E66">
        <w:rPr>
          <w:rFonts w:ascii="Times New Roman" w:hAnsi="Times New Roman"/>
          <w:sz w:val="24"/>
          <w:szCs w:val="24"/>
        </w:rPr>
        <w:lastRenderedPageBreak/>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сгради на обект</w:t>
      </w:r>
      <w:r w:rsidRPr="00085853">
        <w:rPr>
          <w:rFonts w:ascii="Times New Roman" w:hAnsi="Times New Roman"/>
          <w:sz w:val="24"/>
          <w:szCs w:val="24"/>
        </w:rPr>
        <w:t>:</w:t>
      </w:r>
      <w:r w:rsidR="009B2EAE">
        <w:rPr>
          <w:rFonts w:ascii="Times New Roman" w:hAnsi="Times New Roman"/>
          <w:sz w:val="24"/>
          <w:szCs w:val="24"/>
        </w:rPr>
        <w:t xml:space="preserve"> </w:t>
      </w:r>
      <w:r w:rsidRPr="00085853">
        <w:rPr>
          <w:rFonts w:ascii="Times New Roman" w:hAnsi="Times New Roman"/>
          <w:sz w:val="24"/>
          <w:szCs w:val="24"/>
        </w:rPr>
        <w:t>………………….</w:t>
      </w:r>
    </w:p>
    <w:p w:rsidR="00F07E7D" w:rsidRDefault="00F07E7D" w:rsidP="00377F4A">
      <w:pPr>
        <w:shd w:val="clear" w:color="auto" w:fill="FFFFFF"/>
        <w:spacing w:after="0" w:line="240" w:lineRule="auto"/>
        <w:ind w:firstLine="567"/>
        <w:jc w:val="both"/>
        <w:rPr>
          <w:rFonts w:ascii="Times New Roman" w:hAnsi="Times New Roman"/>
          <w:sz w:val="24"/>
          <w:szCs w:val="24"/>
        </w:rPr>
      </w:pPr>
      <w:r>
        <w:rPr>
          <w:rFonts w:ascii="Times New Roman" w:hAnsi="Times New Roman"/>
          <w:sz w:val="24"/>
          <w:szCs w:val="24"/>
        </w:rPr>
        <w:t xml:space="preserve">(2) </w:t>
      </w:r>
      <w:r w:rsidRPr="00DF2E66">
        <w:rPr>
          <w:rFonts w:ascii="Times New Roman" w:hAnsi="Times New Roman"/>
          <w:sz w:val="24"/>
          <w:szCs w:val="24"/>
        </w:rPr>
        <w:t>Дейностите се изпълняват при спазване клаузите на настоящия договор, Техническата спецификация, Закона за устройство на територията, Закона за енергийната ефективност и Закона за енергетиката и други нормативни актове, имащи отношение към изпълнението на поръчката.</w:t>
      </w:r>
    </w:p>
    <w:p w:rsidR="00F07E7D" w:rsidRPr="00DF2E66" w:rsidRDefault="00F07E7D" w:rsidP="00377F4A">
      <w:pPr>
        <w:shd w:val="clear" w:color="auto" w:fill="FFFFFF"/>
        <w:spacing w:after="0" w:line="240" w:lineRule="auto"/>
        <w:ind w:firstLine="567"/>
        <w:jc w:val="both"/>
        <w:rPr>
          <w:rFonts w:ascii="Times New Roman" w:hAnsi="Times New Roman"/>
          <w:sz w:val="24"/>
          <w:szCs w:val="24"/>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ЦЕНА НА ДОГОВОРА</w:t>
      </w:r>
    </w:p>
    <w:p w:rsidR="00F07E7D" w:rsidRPr="00D1766D" w:rsidRDefault="00F07E7D" w:rsidP="00377F4A">
      <w:pPr>
        <w:spacing w:after="0" w:line="240" w:lineRule="auto"/>
        <w:ind w:right="569" w:firstLine="567"/>
        <w:jc w:val="both"/>
        <w:rPr>
          <w:rFonts w:ascii="Times New Roman" w:hAnsi="Times New Roman"/>
          <w:b/>
          <w:sz w:val="24"/>
          <w:szCs w:val="24"/>
          <w:lang w:val="ru-RU"/>
        </w:rPr>
      </w:pP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1766D">
        <w:rPr>
          <w:rFonts w:ascii="Times New Roman" w:hAnsi="Times New Roman"/>
          <w:b/>
          <w:sz w:val="24"/>
          <w:szCs w:val="24"/>
          <w:lang w:val="ru-RU"/>
        </w:rPr>
        <w:t>Чл.2.</w:t>
      </w:r>
      <w:r w:rsidRPr="00D1766D">
        <w:rPr>
          <w:rFonts w:ascii="Times New Roman" w:hAnsi="Times New Roman"/>
          <w:sz w:val="24"/>
          <w:szCs w:val="24"/>
          <w:lang w:val="en-US"/>
        </w:rPr>
        <w:t xml:space="preserve">(1) </w:t>
      </w:r>
      <w:r>
        <w:rPr>
          <w:rFonts w:ascii="Times New Roman" w:hAnsi="Times New Roman"/>
          <w:sz w:val="24"/>
          <w:szCs w:val="24"/>
        </w:rPr>
        <w:t>С</w:t>
      </w:r>
      <w:r w:rsidRPr="00DF2E66">
        <w:rPr>
          <w:rFonts w:ascii="Times New Roman" w:hAnsi="Times New Roman"/>
          <w:sz w:val="24"/>
          <w:szCs w:val="24"/>
          <w:shd w:val="clear" w:color="auto" w:fill="FFFFFF"/>
          <w:lang w:val="ru-RU"/>
        </w:rPr>
        <w:t>тойността на договора, съгласно</w:t>
      </w:r>
      <w:r w:rsidR="001353B7">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приетата от ВЪЗЛОЖИТЕЛЯ оферта на ИЗПЪЛНИТЕЛЯ за предложена обща цена, е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словом/, без ДДС и</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w:t>
      </w:r>
      <w:r w:rsidR="009B2EAE">
        <w:rPr>
          <w:rFonts w:ascii="Times New Roman" w:hAnsi="Times New Roman"/>
          <w:sz w:val="24"/>
          <w:szCs w:val="24"/>
          <w:shd w:val="clear" w:color="auto" w:fill="FFFFFF"/>
          <w:lang w:val="ru-RU"/>
        </w:rPr>
        <w:t xml:space="preserve"> </w:t>
      </w:r>
      <w:r w:rsidRPr="00DF2E66">
        <w:rPr>
          <w:rFonts w:ascii="Times New Roman" w:hAnsi="Times New Roman"/>
          <w:sz w:val="24"/>
          <w:szCs w:val="24"/>
          <w:shd w:val="clear" w:color="auto" w:fill="FFFFFF"/>
          <w:lang w:val="ru-RU"/>
        </w:rPr>
        <w:t>лв. /…….</w:t>
      </w:r>
      <w:r w:rsidR="009B2EAE">
        <w:rPr>
          <w:rFonts w:ascii="Times New Roman" w:hAnsi="Times New Roman"/>
          <w:sz w:val="24"/>
          <w:szCs w:val="24"/>
          <w:shd w:val="clear" w:color="auto" w:fill="FFFFFF"/>
          <w:lang w:val="ru-RU"/>
        </w:rPr>
        <w:t xml:space="preserve"> словом/</w:t>
      </w:r>
      <w:r w:rsidRPr="00DF2E66">
        <w:rPr>
          <w:rFonts w:ascii="Times New Roman" w:hAnsi="Times New Roman"/>
          <w:sz w:val="24"/>
          <w:szCs w:val="24"/>
          <w:shd w:val="clear" w:color="auto" w:fill="FFFFFF"/>
          <w:lang w:val="ru-RU"/>
        </w:rPr>
        <w:t xml:space="preserve"> с ДДС.</w:t>
      </w:r>
    </w:p>
    <w:p w:rsidR="00F07E7D" w:rsidRPr="00DF2E66" w:rsidRDefault="00F07E7D" w:rsidP="00377F4A">
      <w:pPr>
        <w:spacing w:after="0" w:line="240" w:lineRule="auto"/>
        <w:ind w:firstLine="567"/>
        <w:jc w:val="both"/>
        <w:rPr>
          <w:rFonts w:ascii="Times New Roman" w:hAnsi="Times New Roman"/>
          <w:sz w:val="24"/>
          <w:szCs w:val="24"/>
          <w:shd w:val="clear" w:color="auto" w:fill="FFFFFF"/>
          <w:lang w:val="ru-RU"/>
        </w:rPr>
      </w:pPr>
      <w:r w:rsidRPr="00DF2E66">
        <w:rPr>
          <w:rFonts w:ascii="Times New Roman" w:hAnsi="Times New Roman"/>
          <w:sz w:val="24"/>
          <w:szCs w:val="24"/>
          <w:shd w:val="clear" w:color="auto" w:fill="FFFFFF"/>
          <w:lang w:val="ru-RU"/>
        </w:rPr>
        <w:t>(2) Тази цена не подлежи на изменение.</w:t>
      </w:r>
    </w:p>
    <w:p w:rsidR="00F07E7D" w:rsidRPr="00D1766D" w:rsidRDefault="00F07E7D" w:rsidP="00377F4A">
      <w:pPr>
        <w:spacing w:after="0" w:line="240" w:lineRule="auto"/>
        <w:ind w:firstLine="567"/>
        <w:jc w:val="both"/>
        <w:rPr>
          <w:rFonts w:ascii="Times New Roman" w:hAnsi="Times New Roman"/>
          <w:sz w:val="24"/>
          <w:szCs w:val="24"/>
          <w:lang w:val="ru-RU"/>
        </w:rPr>
      </w:pPr>
      <w:r w:rsidRPr="00DF2E66">
        <w:rPr>
          <w:rFonts w:ascii="Times New Roman" w:hAnsi="Times New Roman"/>
          <w:sz w:val="24"/>
          <w:szCs w:val="24"/>
          <w:shd w:val="clear" w:color="auto" w:fill="FFFFFF"/>
          <w:lang w:val="ru-RU"/>
        </w:rPr>
        <w:t>(3) Плащанията по настоящия договор ще се извършват в български лева.</w:t>
      </w:r>
    </w:p>
    <w:p w:rsidR="00F07E7D" w:rsidRPr="00DF2E66" w:rsidRDefault="00F07E7D" w:rsidP="00377F4A">
      <w:pPr>
        <w:spacing w:before="60" w:after="0" w:line="240" w:lineRule="auto"/>
        <w:ind w:firstLine="284"/>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НАЧИН НА ПЛАЩАНЕ</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3. (1) </w:t>
      </w:r>
      <w:r w:rsidRPr="00DF2E66">
        <w:rPr>
          <w:rFonts w:ascii="Times New Roman" w:eastAsia="Times New Roman" w:hAnsi="Times New Roman"/>
          <w:sz w:val="24"/>
          <w:szCs w:val="24"/>
          <w:lang w:eastAsia="bg-BG"/>
        </w:rPr>
        <w:t xml:space="preserve">Плащанията ще се извършват с платежно нареждане по следната сметка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IBAN сметка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BIC код на банката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Банка: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left="1080" w:firstLine="709"/>
        <w:jc w:val="both"/>
        <w:rPr>
          <w:rFonts w:ascii="Times New Roman" w:eastAsia="Times New Roman" w:hAnsi="Times New Roman"/>
          <w:sz w:val="24"/>
          <w:szCs w:val="24"/>
          <w:lang w:eastAsia="bg-BG"/>
        </w:rPr>
      </w:pPr>
    </w:p>
    <w:p w:rsidR="00F07E7D" w:rsidRPr="00DF2E66" w:rsidRDefault="00F07E7D" w:rsidP="00377F4A">
      <w:pPr>
        <w:spacing w:before="60"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(2)ВЪЗЛОЖИТЕЛЯТ</w:t>
      </w:r>
      <w:r w:rsidRPr="00DF2E66">
        <w:rPr>
          <w:rFonts w:ascii="Times New Roman" w:eastAsia="Times New Roman" w:hAnsi="Times New Roman"/>
          <w:sz w:val="24"/>
          <w:szCs w:val="24"/>
          <w:lang w:eastAsia="bg-BG"/>
        </w:rPr>
        <w:t xml:space="preserve"> извършва плащанията за изпълнените дейности от договора, съгласно приетата от него оферта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представляваща неразделна част от настоящия договор, както следва:</w:t>
      </w:r>
    </w:p>
    <w:p w:rsidR="00F07E7D" w:rsidRPr="00DF2E66" w:rsidRDefault="00F07E7D" w:rsidP="00377F4A">
      <w:pPr>
        <w:suppressAutoHyphens/>
        <w:spacing w:after="0" w:line="240" w:lineRule="auto"/>
        <w:ind w:firstLine="567"/>
        <w:contextualSpacing/>
        <w:jc w:val="both"/>
        <w:rPr>
          <w:rFonts w:ascii="Times New Roman" w:hAnsi="Times New Roman"/>
          <w:sz w:val="28"/>
          <w:szCs w:val="28"/>
          <w:lang w:eastAsia="ar-SA"/>
        </w:rPr>
      </w:pPr>
      <w:r w:rsidRPr="00DF2E66">
        <w:rPr>
          <w:rFonts w:ascii="Times New Roman" w:eastAsia="SimSun" w:hAnsi="Times New Roman"/>
          <w:color w:val="000000"/>
          <w:sz w:val="24"/>
          <w:szCs w:val="24"/>
          <w:shd w:val="clear" w:color="auto" w:fill="FFFFFF"/>
          <w:lang w:eastAsia="ar-SA"/>
        </w:rPr>
        <w:t>1. Авансово плащане в размер до 35 % от цената на конкретен обект, след връчване на възлагателното писмо, в 15 (петнадесет) дневен срок от представянето на гаранция за обезпечаване на целия размер на предвиденото авансовото плащане на конкретен обект, в полза на „Българска банка за развитие“ АД/Сдружение на собствениците. Гаранцията се освобождава след окончателното плащане за конкретната сграда.</w:t>
      </w:r>
    </w:p>
    <w:p w:rsidR="00F07E7D" w:rsidRPr="00DF2E66" w:rsidRDefault="00F07E7D" w:rsidP="00377F4A">
      <w:pPr>
        <w:suppressAutoHyphens/>
        <w:autoSpaceDE w:val="0"/>
        <w:autoSpaceDN w:val="0"/>
        <w:adjustRightInd w:val="0"/>
        <w:spacing w:after="0" w:line="240" w:lineRule="auto"/>
        <w:ind w:firstLine="567"/>
        <w:jc w:val="both"/>
        <w:rPr>
          <w:rFonts w:ascii="Times New Roman" w:eastAsia="SimSun" w:hAnsi="Times New Roman"/>
          <w:b/>
          <w:sz w:val="24"/>
          <w:szCs w:val="24"/>
          <w:lang w:val="ru-RU"/>
        </w:rPr>
      </w:pPr>
      <w:r w:rsidRPr="00DF2E66">
        <w:rPr>
          <w:rFonts w:ascii="Times New Roman" w:eastAsia="SimSun" w:hAnsi="Times New Roman"/>
          <w:color w:val="000000"/>
          <w:sz w:val="24"/>
          <w:szCs w:val="24"/>
          <w:shd w:val="clear" w:color="auto" w:fill="FFFFFF"/>
          <w:lang w:eastAsia="ar-SA"/>
        </w:rPr>
        <w:t xml:space="preserve">2.Окончателно плащане в размер остатъка от цената за изпълнение на договора за конкретен обект – в 15-дневен срок след предаване на резултатите за конкретен обект, по банков път на база приемо-предавателен протокол и фактура. </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ЕТАПИ И СРОКОВЕ НА ИЗПЪЛНЕНИЕ</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b/>
          <w:i/>
          <w:sz w:val="24"/>
          <w:szCs w:val="24"/>
          <w:lang w:eastAsia="ar-SA"/>
        </w:rPr>
      </w:pPr>
      <w:r w:rsidRPr="00DF2E66">
        <w:rPr>
          <w:rFonts w:ascii="Times New Roman" w:eastAsia="Times New Roman" w:hAnsi="Times New Roman"/>
          <w:b/>
          <w:sz w:val="24"/>
          <w:szCs w:val="24"/>
          <w:lang w:eastAsia="bg-BG"/>
        </w:rPr>
        <w:t>Чл. 4.(1)</w:t>
      </w:r>
      <w:r w:rsidRPr="00DF2E66">
        <w:rPr>
          <w:rFonts w:ascii="Times New Roman" w:eastAsia="Times New Roman" w:hAnsi="Times New Roman"/>
          <w:sz w:val="24"/>
          <w:szCs w:val="24"/>
          <w:lang w:eastAsia="bg-BG"/>
        </w:rPr>
        <w:t xml:space="preserve"> Настоящият договор влиза в сила от момента на подписването му от двете страни. </w:t>
      </w:r>
    </w:p>
    <w:p w:rsidR="00F07E7D" w:rsidRPr="00DF2E66" w:rsidRDefault="00F07E7D" w:rsidP="00377F4A">
      <w:pPr>
        <w:widowControl w:val="0"/>
        <w:suppressAutoHyphens/>
        <w:autoSpaceDE w:val="0"/>
        <w:autoSpaceDN w:val="0"/>
        <w:adjustRightInd w:val="0"/>
        <w:spacing w:line="240" w:lineRule="auto"/>
        <w:ind w:firstLine="567"/>
        <w:contextualSpacing/>
        <w:jc w:val="both"/>
        <w:rPr>
          <w:rFonts w:ascii="Times New Roman" w:eastAsia="SimSun" w:hAnsi="Times New Roman"/>
          <w:sz w:val="24"/>
          <w:szCs w:val="24"/>
          <w:lang w:eastAsia="ar-SA"/>
        </w:rPr>
      </w:pPr>
      <w:r w:rsidRPr="00DF2E66">
        <w:rPr>
          <w:rFonts w:ascii="Times New Roman" w:eastAsia="Times New Roman" w:hAnsi="Times New Roman"/>
          <w:b/>
          <w:sz w:val="24"/>
          <w:szCs w:val="24"/>
          <w:lang w:eastAsia="bg-BG"/>
        </w:rPr>
        <w:t>(2)</w:t>
      </w:r>
      <w:r w:rsidR="00B12D6E">
        <w:rPr>
          <w:rFonts w:ascii="Times New Roman" w:eastAsia="Times New Roman" w:hAnsi="Times New Roman"/>
          <w:b/>
          <w:sz w:val="24"/>
          <w:szCs w:val="24"/>
          <w:lang w:eastAsia="bg-BG"/>
        </w:rPr>
        <w:t xml:space="preserve"> </w:t>
      </w:r>
      <w:r w:rsidRPr="00DF2E66">
        <w:rPr>
          <w:rFonts w:ascii="Times New Roman" w:eastAsia="SimSun" w:hAnsi="Times New Roman"/>
          <w:sz w:val="24"/>
          <w:szCs w:val="24"/>
          <w:lang w:eastAsia="ar-SA"/>
        </w:rPr>
        <w:t>Срокът за изпълнение на договора е обвързан със срока за изпълнение на Националната програма, а именно 30.12.2016г.</w:t>
      </w:r>
      <w:r>
        <w:rPr>
          <w:rFonts w:ascii="Times New Roman" w:eastAsia="SimSun" w:hAnsi="Times New Roman"/>
          <w:sz w:val="24"/>
          <w:szCs w:val="24"/>
          <w:lang w:eastAsia="ar-SA"/>
        </w:rPr>
        <w:t xml:space="preserve"> (освен когато има официално удължаване на посочения срок за изпълнение на НПЕЕМЖС)</w:t>
      </w:r>
      <w:r w:rsidRPr="00DF2E66">
        <w:rPr>
          <w:rFonts w:ascii="Times New Roman" w:eastAsia="SimSun" w:hAnsi="Times New Roman"/>
          <w:sz w:val="24"/>
          <w:szCs w:val="24"/>
          <w:lang w:eastAsia="ar-SA"/>
        </w:rPr>
        <w:t xml:space="preserve"> или до изчерпване на финансовия ресурс от </w:t>
      </w:r>
      <w:r w:rsidRPr="00DF2E66">
        <w:rPr>
          <w:rFonts w:ascii="Times New Roman" w:eastAsia="SimSun" w:hAnsi="Times New Roman"/>
          <w:sz w:val="24"/>
          <w:szCs w:val="24"/>
          <w:lang w:val="en-US" w:eastAsia="ar-SA"/>
        </w:rPr>
        <w:t>1</w:t>
      </w:r>
      <w:r w:rsidRPr="00DF2E66">
        <w:rPr>
          <w:rFonts w:ascii="Times New Roman" w:eastAsia="SimSun" w:hAnsi="Times New Roman"/>
          <w:sz w:val="24"/>
          <w:szCs w:val="24"/>
          <w:lang w:eastAsia="ar-SA"/>
        </w:rPr>
        <w:t xml:space="preserve">00 млн. лв. за цялата страна. </w:t>
      </w:r>
    </w:p>
    <w:p w:rsidR="00F07E7D" w:rsidRPr="00DF2E66" w:rsidRDefault="00F07E7D" w:rsidP="00377F4A">
      <w:pPr>
        <w:widowControl w:val="0"/>
        <w:suppressAutoHyphens/>
        <w:autoSpaceDE w:val="0"/>
        <w:autoSpaceDN w:val="0"/>
        <w:adjustRightInd w:val="0"/>
        <w:spacing w:after="0" w:line="240" w:lineRule="auto"/>
        <w:ind w:firstLine="567"/>
        <w:jc w:val="both"/>
        <w:rPr>
          <w:rFonts w:ascii="Times New Roman" w:eastAsia="SimSun" w:hAnsi="Times New Roman"/>
          <w:b/>
          <w:i/>
          <w:sz w:val="24"/>
          <w:szCs w:val="24"/>
          <w:lang w:eastAsia="ar-SA"/>
        </w:rPr>
      </w:pPr>
      <w:r w:rsidRPr="00DF2E66">
        <w:rPr>
          <w:rFonts w:ascii="Times New Roman" w:eastAsia="SimSun" w:hAnsi="Times New Roman"/>
          <w:b/>
          <w:i/>
          <w:sz w:val="24"/>
          <w:szCs w:val="24"/>
          <w:lang w:eastAsia="ar-SA"/>
        </w:rPr>
        <w:t xml:space="preserve">ББР ще сключва договори за целево финансиране до достигане на лимита за територията на цялата страна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 xml:space="preserve">00 000 000 лева (представляващи </w:t>
      </w:r>
      <w:r w:rsidRPr="00DF2E66">
        <w:rPr>
          <w:rFonts w:ascii="Times New Roman" w:eastAsia="SimSun" w:hAnsi="Times New Roman"/>
          <w:b/>
          <w:i/>
          <w:sz w:val="24"/>
          <w:szCs w:val="24"/>
          <w:lang w:val="en-US" w:eastAsia="ar-SA"/>
        </w:rPr>
        <w:t>1</w:t>
      </w:r>
      <w:r w:rsidRPr="00DF2E66">
        <w:rPr>
          <w:rFonts w:ascii="Times New Roman" w:eastAsia="SimSun" w:hAnsi="Times New Roman"/>
          <w:b/>
          <w:i/>
          <w:sz w:val="24"/>
          <w:szCs w:val="24"/>
          <w:lang w:eastAsia="ar-SA"/>
        </w:rPr>
        <w:t>0 % от общия наличен финансов ресурс по Националната програма) за дейностите по техническо и енергийно обследване на сградата (съгласно чл. 2, ал. 1, т. 1 от договора за целево финансиране – приложение № 11). Лимитът ще се следи текущо и в зависимост от броя на сградите и предвидените СМР по тях може да бъде актуализиран при наличието на свободен ресурс.</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 xml:space="preserve">(3) </w:t>
      </w:r>
      <w:r w:rsidRPr="00DF2E66">
        <w:rPr>
          <w:rFonts w:ascii="Times New Roman" w:eastAsia="SimSun" w:hAnsi="Times New Roman"/>
          <w:sz w:val="24"/>
          <w:szCs w:val="24"/>
          <w:lang w:eastAsia="bg-BG"/>
        </w:rPr>
        <w:t>Срокът за изпълнение на конкретните дейности по предмета на договора, а именно-</w:t>
      </w:r>
      <w:r w:rsidRPr="00DF2E66">
        <w:rPr>
          <w:rFonts w:ascii="Times New Roman" w:eastAsia="Times New Roman" w:hAnsi="Times New Roman"/>
          <w:sz w:val="24"/>
          <w:szCs w:val="24"/>
          <w:lang w:eastAsia="bg-BG"/>
        </w:rPr>
        <w:t>изготвяне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и обследване за енергийна ефективност на сграда,</w:t>
      </w:r>
      <w:r w:rsidRPr="00DF2E66">
        <w:rPr>
          <w:rFonts w:ascii="Times New Roman" w:eastAsia="Times New Roman" w:hAnsi="Times New Roman"/>
          <w:b/>
          <w:sz w:val="24"/>
          <w:szCs w:val="24"/>
          <w:lang w:eastAsia="bg-BG"/>
        </w:rPr>
        <w:t xml:space="preserve"> ИЗПЪЛНИТЕЛЯТ</w:t>
      </w:r>
      <w:r w:rsidRPr="00DF2E66">
        <w:rPr>
          <w:rFonts w:ascii="Times New Roman" w:eastAsia="Times New Roman" w:hAnsi="Times New Roman"/>
          <w:sz w:val="24"/>
          <w:szCs w:val="24"/>
          <w:lang w:eastAsia="bg-BG"/>
        </w:rPr>
        <w:t xml:space="preserve"> се задължава да извърши за период от максимум:</w:t>
      </w:r>
    </w:p>
    <w:p w:rsidR="00F07E7D" w:rsidRPr="00DF2E66" w:rsidRDefault="00F07E7D" w:rsidP="00377F4A">
      <w:pPr>
        <w:suppressAutoHyphens/>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(словом..........) календарни дни.</w:t>
      </w:r>
    </w:p>
    <w:p w:rsidR="00F07E7D" w:rsidRPr="00DF2E66" w:rsidRDefault="00F07E7D" w:rsidP="00377F4A">
      <w:pPr>
        <w:widowControl w:val="0"/>
        <w:tabs>
          <w:tab w:val="left" w:pos="1133"/>
        </w:tabs>
        <w:autoSpaceDE w:val="0"/>
        <w:autoSpaceDN w:val="0"/>
        <w:adjustRightInd w:val="0"/>
        <w:spacing w:before="115" w:line="240" w:lineRule="auto"/>
        <w:ind w:firstLine="567"/>
        <w:contextualSpacing/>
        <w:jc w:val="both"/>
        <w:rPr>
          <w:rFonts w:ascii="Times New Roman" w:eastAsia="SimSun" w:hAnsi="Times New Roman"/>
          <w:b/>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 Срокът по ал.3 започва да тече,</w:t>
      </w:r>
      <w:r w:rsidRPr="00DF2E66">
        <w:rPr>
          <w:rFonts w:ascii="Times New Roman" w:eastAsia="SimSun" w:hAnsi="Times New Roman"/>
          <w:bCs/>
          <w:sz w:val="24"/>
          <w:szCs w:val="24"/>
          <w:lang w:eastAsia="bg-BG"/>
        </w:rPr>
        <w:t xml:space="preserve">считано от датата на получаване на Възлагателно писмо, което изпълнителят получава лично срещу подпис, за стартиране изпълнението на </w:t>
      </w:r>
      <w:r w:rsidRPr="00085853">
        <w:rPr>
          <w:rFonts w:ascii="Times New Roman" w:eastAsia="SimSun" w:hAnsi="Times New Roman"/>
          <w:bCs/>
          <w:sz w:val="24"/>
          <w:szCs w:val="24"/>
          <w:lang w:eastAsia="bg-BG"/>
        </w:rPr>
        <w:t xml:space="preserve">дейностите - Приложение № </w:t>
      </w:r>
      <w:r w:rsidR="003F2B1F">
        <w:rPr>
          <w:rFonts w:ascii="Times New Roman" w:eastAsia="SimSun" w:hAnsi="Times New Roman"/>
          <w:bCs/>
          <w:sz w:val="24"/>
          <w:szCs w:val="24"/>
          <w:lang w:eastAsia="bg-BG"/>
        </w:rPr>
        <w:t>6</w:t>
      </w:r>
      <w:r w:rsidRPr="00085853">
        <w:rPr>
          <w:rFonts w:ascii="Times New Roman" w:eastAsia="SimSun" w:hAnsi="Times New Roman"/>
          <w:bCs/>
          <w:sz w:val="24"/>
          <w:szCs w:val="24"/>
          <w:lang w:eastAsia="bg-BG"/>
        </w:rPr>
        <w:t>.1, неразделна част</w:t>
      </w:r>
      <w:r w:rsidRPr="00DF2E66">
        <w:rPr>
          <w:rFonts w:ascii="Times New Roman" w:eastAsia="SimSun" w:hAnsi="Times New Roman"/>
          <w:bCs/>
          <w:sz w:val="24"/>
          <w:szCs w:val="24"/>
          <w:lang w:eastAsia="bg-BG"/>
        </w:rPr>
        <w:t xml:space="preserve"> от договора. </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 (5)</w:t>
      </w:r>
      <w:r w:rsidRPr="00DF2E66">
        <w:rPr>
          <w:rFonts w:ascii="Times New Roman" w:eastAsia="Times New Roman" w:hAnsi="Times New Roman"/>
          <w:sz w:val="24"/>
          <w:szCs w:val="24"/>
          <w:lang w:eastAsia="bg-BG"/>
        </w:rPr>
        <w:t xml:space="preserve"> Срокът по ал. 3 може да бъде удължен с времето, през което изпълнението е било невъзможно поради непредвидени обстоятелства за наличието, на която другата страна е била надлежно уведомена и е приела съществуването ѝ, на база на представените документи/доказателства.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5.ИЗПЪЛНИТЕЛЯТ</w:t>
      </w:r>
      <w:r w:rsidRPr="00DF2E66">
        <w:rPr>
          <w:rFonts w:ascii="Times New Roman" w:eastAsia="Times New Roman" w:hAnsi="Times New Roman"/>
          <w:sz w:val="24"/>
          <w:szCs w:val="24"/>
          <w:lang w:eastAsia="bg-BG"/>
        </w:rPr>
        <w:t xml:space="preserve"> се задължава да извърши и предаде дейностите според предложената оферта и в рамките на оферирания срок.</w:t>
      </w:r>
    </w:p>
    <w:p w:rsidR="00F07E7D" w:rsidRPr="00DF2E66" w:rsidRDefault="00F07E7D" w:rsidP="00377F4A">
      <w:pPr>
        <w:spacing w:after="0" w:line="240" w:lineRule="auto"/>
        <w:ind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ПРАВА И ЗАДЪЛЖЕНИЯ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6.(1) ВЪЗЛОЖИТЕЛЯТ </w:t>
      </w:r>
      <w:r w:rsidRPr="00DF2E66">
        <w:rPr>
          <w:rFonts w:ascii="Times New Roman" w:eastAsia="Times New Roman" w:hAnsi="Times New Roman"/>
          <w:sz w:val="24"/>
          <w:szCs w:val="24"/>
          <w:lang w:eastAsia="bg-BG"/>
        </w:rPr>
        <w:t>има право да получи резултатите от изпълнението на договора във вида и срока, уговорени в този договор и предвидени в техническата спецификация на поръчката.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(2)ВЪЗЛОЖИТЕЛЯТ </w:t>
      </w:r>
      <w:r w:rsidRPr="00DF2E66">
        <w:rPr>
          <w:rFonts w:ascii="Times New Roman" w:eastAsia="Times New Roman" w:hAnsi="Times New Roman"/>
          <w:sz w:val="24"/>
          <w:szCs w:val="24"/>
          <w:lang w:eastAsia="bg-BG"/>
        </w:rPr>
        <w:t xml:space="preserve">има право да получи по всяко време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относно степента на изпълнение на дейностите, предмет на договора;</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(3)ВЪЗЛОЖИТЕЛЯТ</w:t>
      </w:r>
      <w:r w:rsidRPr="00DF2E66">
        <w:rPr>
          <w:rFonts w:ascii="Times New Roman" w:eastAsia="Times New Roman" w:hAnsi="Times New Roman"/>
          <w:sz w:val="24"/>
          <w:szCs w:val="24"/>
          <w:lang w:eastAsia="bg-BG"/>
        </w:rPr>
        <w:t xml:space="preserve"> има право да изисква всякаква информация и документация от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свързана с предмета на настоящия договор.</w:t>
      </w:r>
    </w:p>
    <w:p w:rsidR="00F07E7D" w:rsidRPr="00DF2E66" w:rsidRDefault="00F07E7D" w:rsidP="00377F4A">
      <w:pPr>
        <w:spacing w:before="40" w:after="40" w:line="240" w:lineRule="auto"/>
        <w:ind w:firstLine="567"/>
        <w:jc w:val="both"/>
        <w:rPr>
          <w:rFonts w:ascii="Times New Roman" w:eastAsia="Times New Roman" w:hAnsi="Times New Roman"/>
          <w:sz w:val="24"/>
          <w:szCs w:val="24"/>
          <w:lang w:eastAsia="bg-BG"/>
        </w:rPr>
      </w:pPr>
      <w:r w:rsidRPr="00085853">
        <w:rPr>
          <w:rFonts w:ascii="Times New Roman" w:eastAsia="Times New Roman" w:hAnsi="Times New Roman"/>
          <w:b/>
          <w:sz w:val="24"/>
          <w:szCs w:val="24"/>
          <w:lang w:eastAsia="bg-BG"/>
        </w:rPr>
        <w:t>(4) ВЪЗЛОЖИТЕЛЯТ</w:t>
      </w:r>
      <w:r w:rsidRPr="00085853">
        <w:rPr>
          <w:rFonts w:ascii="Times New Roman" w:eastAsia="Times New Roman" w:hAnsi="Times New Roman"/>
          <w:sz w:val="24"/>
          <w:szCs w:val="24"/>
          <w:lang w:eastAsia="bg-BG"/>
        </w:rPr>
        <w:t xml:space="preserve"> придобива изключително право на ползване на резултатите, като правото на ползване се реализира без съгласието на автора за целта, за която произведението (резултатите от дейността) е било поръчано, и без заплащане на отделно възнаграждение, минимално за срок от 5 години след приключване изпълнението на поръчката. Всички претенции на трети лица относно авторството и оригиналността на произведението са за сметка на </w:t>
      </w:r>
      <w:r w:rsidRPr="00085853">
        <w:rPr>
          <w:rFonts w:ascii="Times New Roman" w:eastAsia="Times New Roman" w:hAnsi="Times New Roman"/>
          <w:b/>
          <w:sz w:val="24"/>
          <w:szCs w:val="24"/>
          <w:lang w:eastAsia="bg-BG"/>
        </w:rPr>
        <w:t>ИЗПЪЛНИТЕЛЯ</w:t>
      </w:r>
      <w:r w:rsidRPr="00085853">
        <w:rPr>
          <w:rFonts w:ascii="Times New Roman" w:eastAsia="Times New Roman" w:hAnsi="Times New Roman"/>
          <w:sz w:val="24"/>
          <w:szCs w:val="24"/>
          <w:lang w:eastAsia="bg-BG"/>
        </w:rPr>
        <w:t xml:space="preserve">, без да се засяга имуществената сфера на </w:t>
      </w:r>
      <w:r w:rsidRPr="00085853">
        <w:rPr>
          <w:rFonts w:ascii="Times New Roman" w:eastAsia="Times New Roman" w:hAnsi="Times New Roman"/>
          <w:b/>
          <w:sz w:val="24"/>
          <w:szCs w:val="24"/>
          <w:lang w:eastAsia="bg-BG"/>
        </w:rPr>
        <w:t>ВЪЗЛОЖИТЕЛЯ</w:t>
      </w:r>
      <w:r w:rsidRPr="00085853">
        <w:rPr>
          <w:rFonts w:ascii="Times New Roman" w:eastAsia="Times New Roman" w:hAnsi="Times New Roman"/>
          <w:sz w:val="24"/>
          <w:szCs w:val="24"/>
          <w:lang w:eastAsia="bg-BG"/>
        </w:rPr>
        <w:t>.</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Times New Roman" w:hAnsi="Times New Roman"/>
          <w:sz w:val="24"/>
          <w:szCs w:val="24"/>
          <w:lang w:eastAsia="bg-BG"/>
        </w:rPr>
        <w:t>Възложителят или определени от него лица, упражняващи контрол по изпълнение на договора, имат право да не приемат изпълнената работа, ако съответният доклад и/или резюме и/или сертификат не отговарят на изискванията на нормативен акт. В тези случаи изпълнителят е длъжен да коригира допуснатите нередовности в срок от 10 работни дни.</w:t>
      </w:r>
    </w:p>
    <w:p w:rsidR="00F07E7D" w:rsidRPr="00DF2E66" w:rsidRDefault="00F07E7D" w:rsidP="00377F4A">
      <w:pPr>
        <w:widowControl w:val="0"/>
        <w:tabs>
          <w:tab w:val="left" w:pos="0"/>
        </w:tabs>
        <w:autoSpaceDE w:val="0"/>
        <w:autoSpaceDN w:val="0"/>
        <w:adjustRightInd w:val="0"/>
        <w:spacing w:before="134" w:line="240" w:lineRule="auto"/>
        <w:ind w:firstLine="567"/>
        <w:contextualSpacing/>
        <w:jc w:val="both"/>
        <w:rPr>
          <w:rFonts w:ascii="Times New Roman" w:eastAsia="SimSun" w:hAnsi="Times New Roman"/>
          <w:b/>
          <w:bCs/>
          <w:sz w:val="28"/>
          <w:szCs w:val="28"/>
          <w:lang w:eastAsia="ar-SA"/>
        </w:rPr>
      </w:pPr>
      <w:r w:rsidRPr="00DF2E66">
        <w:rPr>
          <w:rFonts w:ascii="Times New Roman" w:eastAsia="Times New Roman" w:hAnsi="Times New Roman"/>
          <w:b/>
          <w:sz w:val="24"/>
          <w:szCs w:val="24"/>
          <w:lang w:eastAsia="bg-BG"/>
        </w:rPr>
        <w:t>(6)</w:t>
      </w:r>
      <w:r w:rsidRPr="00DF2E66">
        <w:rPr>
          <w:rFonts w:ascii="Times New Roman" w:eastAsia="SimSun" w:hAnsi="Times New Roman"/>
          <w:b/>
          <w:bCs/>
          <w:sz w:val="24"/>
          <w:szCs w:val="24"/>
          <w:lang w:eastAsia="ar-SA"/>
        </w:rPr>
        <w:t>Възложителят си запазва правото да поставя допълнителни изисквания към Изпълнителя, съобразно настъпили промени в  условията на финансиране  на ББР, методическите указания на МРРБ и МС. За настъпилите промени Възложителят ще уведомява писмено изпълнителя.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7 </w:t>
      </w:r>
      <w:r w:rsidRPr="00DF2E66">
        <w:rPr>
          <w:rFonts w:ascii="Times New Roman" w:eastAsia="Times New Roman" w:hAnsi="Times New Roman"/>
          <w:sz w:val="24"/>
          <w:szCs w:val="24"/>
          <w:lang w:eastAsia="bg-BG"/>
        </w:rPr>
        <w:t>(</w:t>
      </w:r>
      <w:r w:rsidRPr="00DF2E66">
        <w:rPr>
          <w:rFonts w:ascii="Times New Roman" w:eastAsia="Times New Roman" w:hAnsi="Times New Roman"/>
          <w:b/>
          <w:sz w:val="24"/>
          <w:szCs w:val="24"/>
          <w:lang w:eastAsia="bg-BG"/>
        </w:rPr>
        <w:t xml:space="preserve">1)ВЪЗЛОЖИТЕЛЯТ </w:t>
      </w:r>
      <w:r w:rsidRPr="00DF2E66">
        <w:rPr>
          <w:rFonts w:ascii="Times New Roman" w:eastAsia="Times New Roman" w:hAnsi="Times New Roman"/>
          <w:sz w:val="24"/>
          <w:szCs w:val="24"/>
          <w:lang w:eastAsia="bg-BG"/>
        </w:rPr>
        <w:t>се задължава да не сключва договори със свързани лица в рамките на изпълнение на дейностите по поръчката;</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 ВЪЗЛОЖИТЕЛЯТ</w:t>
      </w:r>
      <w:r w:rsidRPr="00DF2E66">
        <w:rPr>
          <w:rFonts w:ascii="Times New Roman" w:eastAsia="Times New Roman" w:hAnsi="Times New Roman"/>
          <w:sz w:val="24"/>
          <w:szCs w:val="24"/>
          <w:lang w:eastAsia="bg-BG"/>
        </w:rPr>
        <w:t xml:space="preserve"> се задължава да заплати на </w:t>
      </w:r>
      <w:r w:rsidRPr="00DF2E66">
        <w:rPr>
          <w:rFonts w:ascii="Times New Roman" w:eastAsia="Times New Roman" w:hAnsi="Times New Roman"/>
          <w:b/>
          <w:sz w:val="24"/>
          <w:szCs w:val="24"/>
          <w:lang w:eastAsia="bg-BG"/>
        </w:rPr>
        <w:t xml:space="preserve">ИЗПЪЛНИТЕЛЯ </w:t>
      </w:r>
      <w:r w:rsidRPr="00DF2E66">
        <w:rPr>
          <w:rFonts w:ascii="Times New Roman" w:eastAsia="Times New Roman" w:hAnsi="Times New Roman"/>
          <w:sz w:val="24"/>
          <w:szCs w:val="24"/>
          <w:lang w:eastAsia="bg-BG"/>
        </w:rPr>
        <w:t>стойността на извършената работа, съгласно условията на чл. 2 и чл. 3 от настоящия договор;</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 ВЪЗЛОЖИТЕЛЯТ</w:t>
      </w:r>
      <w:r w:rsidRPr="00DF2E66">
        <w:rPr>
          <w:rFonts w:ascii="Times New Roman" w:eastAsia="Times New Roman" w:hAnsi="Times New Roman"/>
          <w:sz w:val="24"/>
          <w:szCs w:val="24"/>
          <w:lang w:eastAsia="bg-BG"/>
        </w:rPr>
        <w:t xml:space="preserve"> се задължава да осигури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 xml:space="preserve"> съдействието и информацията, необходими му за качественото и навременно изпълнение на работата, както и пълен достъп до сградата, посочена в чл. 1;</w:t>
      </w:r>
    </w:p>
    <w:p w:rsidR="00F07E7D" w:rsidRPr="00DF2E66" w:rsidRDefault="00F07E7D" w:rsidP="00377F4A">
      <w:pPr>
        <w:spacing w:before="40" w:after="4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 ВЪЗЛОЖИТЕЛЯТ</w:t>
      </w:r>
      <w:r w:rsidRPr="00DF2E66">
        <w:rPr>
          <w:rFonts w:ascii="Times New Roman" w:eastAsia="Times New Roman" w:hAnsi="Times New Roman"/>
          <w:sz w:val="24"/>
          <w:szCs w:val="24"/>
          <w:lang w:eastAsia="bg-BG"/>
        </w:rPr>
        <w:t xml:space="preserve"> се задължава да води точна и редовна документация и счетоводни отчети, отразяващи изпълнението на поръчката</w:t>
      </w:r>
      <w:r w:rsidRPr="00DF2E66">
        <w:rPr>
          <w:rFonts w:ascii="Times New Roman" w:hAnsi="Times New Roman"/>
          <w:sz w:val="24"/>
          <w:lang w:eastAsia="bg-BG"/>
        </w:rPr>
        <w:t>.</w:t>
      </w:r>
    </w:p>
    <w:p w:rsidR="00F07E7D" w:rsidRPr="00DF2E66" w:rsidRDefault="00F07E7D" w:rsidP="00377F4A">
      <w:pPr>
        <w:spacing w:after="0" w:line="240" w:lineRule="auto"/>
        <w:ind w:firstLine="709"/>
        <w:jc w:val="both"/>
        <w:rPr>
          <w:rFonts w:ascii="Times New Roman" w:eastAsia="Times New Roman" w:hAnsi="Times New Roman"/>
          <w:b/>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lastRenderedPageBreak/>
        <w:t>ПРАВА И ЗАДЪЛЖЕНИЯ НА ИЗПЪЛНИТЕЛЯ</w:t>
      </w:r>
    </w:p>
    <w:p w:rsidR="00F07E7D" w:rsidRPr="00DF2E66" w:rsidRDefault="00F07E7D" w:rsidP="00377F4A">
      <w:pPr>
        <w:spacing w:before="120" w:after="12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8</w:t>
      </w:r>
      <w:r w:rsidRPr="00DF2E66">
        <w:rPr>
          <w:rFonts w:ascii="Times New Roman" w:eastAsia="Times New Roman" w:hAnsi="Times New Roman"/>
          <w:sz w:val="24"/>
          <w:szCs w:val="24"/>
          <w:lang w:eastAsia="bg-BG"/>
        </w:rPr>
        <w:t xml:space="preserve">. </w:t>
      </w:r>
      <w:r w:rsidRPr="00DF2E66">
        <w:rPr>
          <w:rFonts w:ascii="Times New Roman" w:eastAsia="Times New Roman" w:hAnsi="Times New Roman"/>
          <w:b/>
          <w:sz w:val="24"/>
          <w:szCs w:val="24"/>
          <w:lang w:eastAsia="bg-BG"/>
        </w:rPr>
        <w:t>(1)ИЗПЪЛНИТЕЛЯТ</w:t>
      </w:r>
      <w:r w:rsidRPr="00DF2E66">
        <w:rPr>
          <w:rFonts w:ascii="Times New Roman" w:eastAsia="Times New Roman" w:hAnsi="Times New Roman"/>
          <w:sz w:val="24"/>
          <w:szCs w:val="24"/>
          <w:lang w:eastAsia="bg-BG"/>
        </w:rPr>
        <w:t>има правода получи уговореното възнаграждение;</w:t>
      </w:r>
    </w:p>
    <w:p w:rsidR="00F07E7D" w:rsidRPr="00DF2E66" w:rsidRDefault="00F07E7D" w:rsidP="00377F4A">
      <w:pPr>
        <w:spacing w:after="0" w:line="240" w:lineRule="auto"/>
        <w:ind w:firstLine="708"/>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(2)ИЗПЪЛНИТЕЛЯТ</w:t>
      </w:r>
      <w:r w:rsidRPr="00DF2E66">
        <w:rPr>
          <w:rFonts w:ascii="Times New Roman" w:eastAsia="Times New Roman" w:hAnsi="Times New Roman"/>
          <w:sz w:val="24"/>
          <w:szCs w:val="24"/>
          <w:lang w:eastAsia="bg-BG"/>
        </w:rPr>
        <w:t>има право при частично изпълнение на възложената задача и ако по-нататъшното изпълнение на задачата се окаже невъзможно по причини, независещи от Изпълнителя и Възложителя, да получи възнаграждение в размер, съответстващ само на изпълнената част от работата, ако тя може да бъде от полза за Възложителя.</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(3)ИЗПЪЛНИТЕЛЯТ </w:t>
      </w:r>
      <w:r w:rsidRPr="00DF2E66">
        <w:rPr>
          <w:rFonts w:ascii="Times New Roman" w:eastAsia="Times New Roman" w:hAnsi="Times New Roman"/>
          <w:sz w:val="24"/>
          <w:szCs w:val="24"/>
          <w:lang w:eastAsia="bg-BG"/>
        </w:rPr>
        <w:t xml:space="preserve">има право да получава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съдействие и информация при извършване на дейностите, предмет на този договор;</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(4)ИЗПЪЛНИТЕЛЯТ </w:t>
      </w:r>
      <w:r w:rsidRPr="00DF2E66">
        <w:rPr>
          <w:rFonts w:ascii="Times New Roman" w:eastAsia="Times New Roman" w:hAnsi="Times New Roman"/>
          <w:sz w:val="24"/>
          <w:szCs w:val="24"/>
          <w:lang w:eastAsia="bg-BG"/>
        </w:rPr>
        <w:t xml:space="preserve">има право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приемането на работата при условията и сроковете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9. (1)ИЗПЪЛНИТЕЛЯТ</w:t>
      </w:r>
      <w:r w:rsidRPr="00DF2E66">
        <w:rPr>
          <w:rFonts w:ascii="Times New Roman" w:eastAsia="Times New Roman" w:hAnsi="Times New Roman"/>
          <w:sz w:val="24"/>
          <w:szCs w:val="24"/>
          <w:lang w:eastAsia="bg-BG"/>
        </w:rPr>
        <w:t xml:space="preserve"> се задължава да извърши възложените работи, предмет на настоящия договор с грижата на добър стопанин, при спазване на изискванията за икономичност, ефикасност, прозрачност и качество, в съответствие с най-добрите практики в съответната област и в съответствие с действащото българско законодателство, техническата спецификация и офертата, при условията и сроковете на този договор;</w:t>
      </w:r>
    </w:p>
    <w:p w:rsidR="00F07E7D" w:rsidRPr="00DF2E66" w:rsidRDefault="00F07E7D" w:rsidP="00377F4A">
      <w:pPr>
        <w:spacing w:before="120"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Изпълнителят е длъжен да се придържа към представената в офертата си методология и организация за изпълнение на поръчката.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Единствено </w:t>
      </w:r>
      <w:r w:rsidRPr="00DF2E66">
        <w:rPr>
          <w:rFonts w:ascii="Times New Roman" w:eastAsia="Times New Roman" w:hAnsi="Times New Roman"/>
          <w:b/>
          <w:sz w:val="24"/>
          <w:szCs w:val="24"/>
          <w:lang w:eastAsia="bg-BG"/>
        </w:rPr>
        <w:t>ИЗПЪЛНИТЕЛЯТ</w:t>
      </w:r>
      <w:r w:rsidRPr="00DF2E66">
        <w:rPr>
          <w:rFonts w:ascii="Times New Roman" w:eastAsia="Times New Roman" w:hAnsi="Times New Roman"/>
          <w:sz w:val="24"/>
          <w:szCs w:val="24"/>
          <w:lang w:eastAsia="bg-BG"/>
        </w:rPr>
        <w:t xml:space="preserve"> е отговорен пред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изпълнението на договора;</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(4) ИЗПЪЛНИТЕЛЯТ </w:t>
      </w:r>
      <w:r w:rsidRPr="00DF2E66">
        <w:rPr>
          <w:rFonts w:ascii="Times New Roman" w:eastAsia="Times New Roman" w:hAnsi="Times New Roman"/>
          <w:sz w:val="24"/>
          <w:szCs w:val="24"/>
          <w:lang w:eastAsia="bg-BG"/>
        </w:rPr>
        <w:t>изпълнява задълженията си самостоятелно или с подизпълнител. При ползване на подизпълнител, ИЗПЪЛНИТЕЛЯТ е длъжен да спазва разпоредбите на чл. 45а и чл. 45б от Закона за обществени поръчки.</w:t>
      </w:r>
      <w:r w:rsidRPr="00DF2E66">
        <w:rPr>
          <w:rFonts w:ascii="Times New Roman" w:eastAsia="SimSun" w:hAnsi="Times New Roman"/>
          <w:sz w:val="24"/>
          <w:szCs w:val="24"/>
          <w:lang w:eastAsia="ar-SA"/>
        </w:rPr>
        <w:t xml:space="preserve"> ИЗПЪЛНИТЕЛЯТ се </w:t>
      </w:r>
      <w:r w:rsidRPr="00DF2E66">
        <w:rPr>
          <w:rFonts w:ascii="Times New Roman" w:eastAsia="Times New Roman" w:hAnsi="Times New Roman"/>
          <w:sz w:val="24"/>
          <w:szCs w:val="24"/>
          <w:lang w:eastAsia="bg-BG"/>
        </w:rPr>
        <w:t>задължава да сключи договор за подизпълнение, ако е обявил в офертата си ползването на подизпълнители, както и да предоставя на възложителя информация за плащанията по договорите за подизпълнение.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(5) ИЗПЪЛНИТЕЛЯТ </w:t>
      </w:r>
      <w:r w:rsidRPr="00DF2E66">
        <w:rPr>
          <w:rFonts w:ascii="Times New Roman" w:eastAsia="Times New Roman" w:hAnsi="Times New Roman"/>
          <w:sz w:val="24"/>
          <w:szCs w:val="24"/>
          <w:lang w:eastAsia="bg-BG"/>
        </w:rPr>
        <w:t xml:space="preserve">се задължава да предприеме всички необходими мерки за избягване на конфликт на интереси, както и да уведоми незабавно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относно обстоятелство, което предизвиква или може да предизвика подобен конфликт.</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(6)ИЗПЪЛНИТЕЛЯТ</w:t>
      </w:r>
      <w:r w:rsidRPr="00DF2E66">
        <w:rPr>
          <w:rFonts w:ascii="Times New Roman" w:eastAsia="Times New Roman" w:hAnsi="Times New Roman"/>
          <w:sz w:val="24"/>
          <w:szCs w:val="24"/>
          <w:lang w:eastAsia="bg-BG"/>
        </w:rPr>
        <w:t xml:space="preserve"> се задължава да предостави на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възможност да извършва контрол по изпълнението на възложената работа по всяко време;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(7) ИЗПЪЛНИТЕЛЯТ</w:t>
      </w:r>
      <w:r w:rsidRPr="00DF2E66">
        <w:rPr>
          <w:rFonts w:ascii="Times New Roman" w:eastAsia="Times New Roman" w:hAnsi="Times New Roman"/>
          <w:sz w:val="24"/>
          <w:szCs w:val="24"/>
          <w:lang w:eastAsia="bg-BG"/>
        </w:rPr>
        <w:t xml:space="preserve"> се задължава да не разгласява по какъвто и да е начин информацията, предоставена му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или станала му известна във връзка или по повод извършването на работата, предмет на този договор;</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(8)ИЗПЪЛНИТЕЛЯТ</w:t>
      </w:r>
      <w:r w:rsidRPr="00DF2E66">
        <w:rPr>
          <w:rFonts w:ascii="Times New Roman" w:eastAsia="Times New Roman" w:hAnsi="Times New Roman"/>
          <w:sz w:val="24"/>
          <w:szCs w:val="24"/>
          <w:lang w:eastAsia="bg-BG"/>
        </w:rPr>
        <w:t xml:space="preserve"> се задължава да информира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всички пречки, възникващи в хода на изпълнението на поръчаната работа, като може да иска от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указания за отстраняването им;</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(9)ИЗПЪЛНИТЕЛЯТ</w:t>
      </w:r>
      <w:r w:rsidRPr="00DF2E66">
        <w:rPr>
          <w:rFonts w:ascii="Times New Roman" w:eastAsia="Times New Roman" w:hAnsi="Times New Roman"/>
          <w:sz w:val="24"/>
          <w:szCs w:val="24"/>
          <w:lang w:eastAsia="bg-BG"/>
        </w:rPr>
        <w:t xml:space="preserve"> се задължава да информира своевременно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за настъпването на обстоятелства, които могат да бъдат определени като непредвидени обстоятелства;</w:t>
      </w:r>
    </w:p>
    <w:p w:rsidR="00F07E7D" w:rsidRPr="00DF2E66" w:rsidRDefault="00F07E7D" w:rsidP="00377F4A">
      <w:pPr>
        <w:spacing w:after="0" w:line="240" w:lineRule="auto"/>
        <w:ind w:firstLine="567"/>
        <w:jc w:val="both"/>
        <w:rPr>
          <w:rFonts w:ascii="Times New Roman" w:eastAsia="SimSun" w:hAnsi="Times New Roman"/>
          <w:bCs/>
          <w:sz w:val="28"/>
          <w:szCs w:val="28"/>
          <w:lang w:eastAsia="ar-SA"/>
        </w:rPr>
      </w:pPr>
      <w:r w:rsidRPr="00DF2E66">
        <w:rPr>
          <w:rFonts w:ascii="Times New Roman" w:eastAsia="Times New Roman" w:hAnsi="Times New Roman"/>
          <w:b/>
          <w:sz w:val="24"/>
          <w:szCs w:val="24"/>
          <w:lang w:eastAsia="bg-BG"/>
        </w:rPr>
        <w:t>(10)ИЗПЪЛНИТЕЛЯТ</w:t>
      </w:r>
      <w:r w:rsidRPr="00DF2E66">
        <w:rPr>
          <w:rFonts w:ascii="Times New Roman" w:eastAsia="Times New Roman" w:hAnsi="Times New Roman"/>
          <w:sz w:val="24"/>
          <w:szCs w:val="24"/>
          <w:lang w:eastAsia="bg-BG"/>
        </w:rPr>
        <w:t xml:space="preserve"> се задължава да предаде на Възложителя технически паспорти и сертификати за енергийна ефективност, разработени, подпечатани и подписани от лица, притежаващи необходимата проектантска правоспособност по съответната част, присъдена от Камара на архитектите в Р България и Камара на инженерите в инвестиционното проектиране и окомплектовани в съответните екземпляри на хартиен и електронен носител, съгласно изискванията на Техническата спецификация, неразделна част от договора и на настоящия </w:t>
      </w:r>
      <w:r w:rsidRPr="00085853">
        <w:rPr>
          <w:rFonts w:ascii="Times New Roman" w:eastAsia="Times New Roman" w:hAnsi="Times New Roman"/>
          <w:sz w:val="24"/>
          <w:szCs w:val="24"/>
          <w:lang w:eastAsia="bg-BG"/>
        </w:rPr>
        <w:t xml:space="preserve">договор.  С предаването им ИЗПЪЛНИТЕЛЯТ  предава на  ВЪЗЛОЖИТЕЛЯ, включително авторските и сродните им права. ИЗПЪЛНИТЕЛЯТ може да задържи копия от тези документи и материали, но </w:t>
      </w:r>
      <w:r w:rsidRPr="00085853">
        <w:rPr>
          <w:rFonts w:ascii="Times New Roman" w:eastAsia="Times New Roman" w:hAnsi="Times New Roman"/>
          <w:sz w:val="24"/>
          <w:szCs w:val="24"/>
          <w:lang w:eastAsia="bg-BG"/>
        </w:rPr>
        <w:lastRenderedPageBreak/>
        <w:t>няма право да ги използва за цели, несвързани с договора без изричното писмено съгласие на ВЪЗЛОЖИТЕЛЯ.</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10.</w:t>
      </w:r>
      <w:r w:rsidRPr="00DF2E66">
        <w:rPr>
          <w:rFonts w:ascii="Times New Roman" w:eastAsia="Times New Roman" w:hAnsi="Times New Roman"/>
          <w:sz w:val="24"/>
          <w:szCs w:val="24"/>
          <w:lang w:eastAsia="bg-BG"/>
        </w:rPr>
        <w:t xml:space="preserve"> Изпълнителят е длъжен при подписване на настоящия договор да предостави на възложителя следните документи:</w:t>
      </w:r>
    </w:p>
    <w:p w:rsidR="00F07E7D" w:rsidRPr="00DF2E66" w:rsidRDefault="00F07E7D" w:rsidP="00377F4A">
      <w:pPr>
        <w:tabs>
          <w:tab w:val="left" w:pos="1134"/>
        </w:tabs>
        <w:spacing w:after="60" w:line="240" w:lineRule="auto"/>
        <w:ind w:firstLine="567"/>
        <w:contextualSpacing/>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Заверени копия на документи: </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Удостоверение по реда на наредбата по чл. 166, ал. 2 от ЗУТ, както и тези, удостоверяващи, че в  състава му за целите на обследването да е включено лице, отговарящо на изискванията на чл. 176в, ал.2 от ЗУТ или валидни удостоверения пълна проектантска правоспособност за проектанти от различни специалности, в това число и лице, отговарящо на изискванията на чл. 176в, ал.3 от ЗУТ,  които да му позволяват извършването на обследвания за установяване на техническите характеристики, свързани с изискванията по чл. 169, ал. 1 (т. 1 - 5) и ал. 2 от ЗУТ и съставяне на технически паспорт на съществуващ строеж, предмет на наст.поръчка;</w:t>
      </w:r>
    </w:p>
    <w:p w:rsidR="00F07E7D" w:rsidRPr="00DF2E66" w:rsidRDefault="00F07E7D" w:rsidP="00377F4A">
      <w:pPr>
        <w:tabs>
          <w:tab w:val="left" w:pos="1134"/>
        </w:tabs>
        <w:spacing w:after="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Заверено копие на валидно удостоверение за вписване  в регистъра по чл.44 ал.1 от Закона за енергийната ефективностили еквивалетно или по чл. 23а, ал. 1 от Закона за енергийната ефективност (отм. ДВ. бр.35 от 15 Май 2015г.) или еквивалентно.</w:t>
      </w:r>
    </w:p>
    <w:p w:rsidR="00F07E7D" w:rsidRPr="00DF2E66" w:rsidRDefault="00F07E7D" w:rsidP="00377F4A">
      <w:pPr>
        <w:spacing w:after="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Чл.11. </w:t>
      </w:r>
      <w:r w:rsidRPr="00DF2E66">
        <w:rPr>
          <w:rFonts w:ascii="Times New Roman" w:eastAsia="Times New Roman" w:hAnsi="Times New Roman"/>
          <w:sz w:val="24"/>
          <w:szCs w:val="24"/>
          <w:lang w:eastAsia="bg-BG"/>
        </w:rPr>
        <w:t>За изпълнение на задълженията си по този договор ИЗПЪЛНИТЕЛЯТ е длъжен да поддържа екип от специалисти със съответната квалификация, правоспособност и опит.</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ПРИЕМАНЕ НА ИЗВЪРШЕНАТА РАБОТА</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shd w:val="clear" w:color="auto" w:fill="FFFFFF"/>
        <w:spacing w:after="0" w:line="240" w:lineRule="auto"/>
        <w:ind w:firstLine="567"/>
        <w:jc w:val="both"/>
        <w:rPr>
          <w:rFonts w:ascii="Times New Roman" w:eastAsia="SimSun" w:hAnsi="Times New Roman"/>
          <w:b/>
          <w:bCs/>
          <w:sz w:val="24"/>
          <w:szCs w:val="24"/>
          <w:lang w:eastAsia="ar-SA"/>
        </w:rPr>
      </w:pPr>
      <w:r w:rsidRPr="00DF2E66">
        <w:rPr>
          <w:rFonts w:ascii="Times New Roman" w:eastAsia="Times New Roman" w:hAnsi="Times New Roman"/>
          <w:b/>
          <w:sz w:val="24"/>
          <w:szCs w:val="24"/>
          <w:lang w:eastAsia="bg-BG"/>
        </w:rPr>
        <w:t>Чл.12.(1)</w:t>
      </w:r>
      <w:r w:rsidRPr="00D7625F">
        <w:rPr>
          <w:rFonts w:ascii="Times New Roman" w:eastAsia="SimSun" w:hAnsi="Times New Roman"/>
          <w:sz w:val="24"/>
          <w:szCs w:val="24"/>
          <w:lang w:eastAsia="ar-SA"/>
        </w:rPr>
        <w:t>При завършване на работата по договора Изпълнителят е длъжен да предаде всички мате</w:t>
      </w:r>
      <w:r>
        <w:rPr>
          <w:rFonts w:ascii="Times New Roman" w:eastAsia="SimSun" w:hAnsi="Times New Roman"/>
          <w:sz w:val="24"/>
          <w:szCs w:val="24"/>
          <w:lang w:eastAsia="ar-SA"/>
        </w:rPr>
        <w:t>риали в деловодството на Община…</w:t>
      </w:r>
      <w:r>
        <w:rPr>
          <w:rFonts w:ascii="Times New Roman" w:eastAsia="SimSun" w:hAnsi="Times New Roman"/>
          <w:sz w:val="24"/>
          <w:szCs w:val="24"/>
          <w:lang w:val="en-US" w:eastAsia="ar-SA"/>
        </w:rPr>
        <w:t>….</w:t>
      </w:r>
      <w:r w:rsidRPr="00D7625F">
        <w:rPr>
          <w:rFonts w:ascii="Times New Roman" w:eastAsia="SimSun" w:hAnsi="Times New Roman"/>
          <w:sz w:val="24"/>
          <w:szCs w:val="24"/>
          <w:lang w:eastAsia="ar-SA"/>
        </w:rPr>
        <w:t>, придружени с пълен опис за сградите, предмет на договора, както следва: 2  оригинала на хартиен носител и 1 екземпляр на електронен н</w:t>
      </w:r>
      <w:r>
        <w:rPr>
          <w:rFonts w:ascii="Times New Roman" w:eastAsia="SimSun" w:hAnsi="Times New Roman"/>
          <w:sz w:val="24"/>
          <w:szCs w:val="24"/>
          <w:lang w:eastAsia="ar-SA"/>
        </w:rPr>
        <w:t>осител(сканиран екземпляр)</w:t>
      </w:r>
      <w:r w:rsidRPr="00DF2E66">
        <w:rPr>
          <w:rFonts w:ascii="Times New Roman" w:eastAsia="SimSun" w:hAnsi="Times New Roman"/>
          <w:b/>
          <w:bCs/>
          <w:sz w:val="24"/>
          <w:szCs w:val="24"/>
          <w:lang w:eastAsia="ar-SA"/>
        </w:rPr>
        <w:t>.</w:t>
      </w:r>
    </w:p>
    <w:p w:rsidR="00F07E7D" w:rsidRPr="00DF2E66" w:rsidRDefault="00F07E7D" w:rsidP="00377F4A">
      <w:pPr>
        <w:suppressAutoHyphens/>
        <w:autoSpaceDE w:val="0"/>
        <w:autoSpaceDN w:val="0"/>
        <w:adjustRightInd w:val="0"/>
        <w:spacing w:before="82" w:after="0" w:line="240" w:lineRule="auto"/>
        <w:ind w:firstLine="567"/>
        <w:jc w:val="both"/>
        <w:rPr>
          <w:rFonts w:ascii="Times New Roman" w:eastAsia="SimSun" w:hAnsi="Times New Roman"/>
          <w:sz w:val="28"/>
          <w:szCs w:val="28"/>
          <w:lang w:eastAsia="bg-BG"/>
        </w:rPr>
      </w:pPr>
      <w:r w:rsidRPr="00DF2E66">
        <w:rPr>
          <w:rFonts w:ascii="Times New Roman" w:eastAsia="Times New Roman" w:hAnsi="Times New Roman"/>
          <w:b/>
          <w:sz w:val="24"/>
          <w:szCs w:val="24"/>
          <w:lang w:eastAsia="bg-BG"/>
        </w:rPr>
        <w:t>(2)</w:t>
      </w:r>
      <w:r w:rsidRPr="00DF2E66">
        <w:rPr>
          <w:rFonts w:ascii="Times New Roman" w:eastAsia="SimSun" w:hAnsi="Times New Roman"/>
          <w:sz w:val="24"/>
          <w:szCs w:val="24"/>
          <w:lang w:eastAsia="bg-BG"/>
        </w:rPr>
        <w:t>Изпълнителят следва да представи на Възложителя крайния продукт на български език.</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SimSun" w:hAnsi="Times New Roman"/>
          <w:b/>
          <w:sz w:val="24"/>
          <w:szCs w:val="24"/>
          <w:lang w:eastAsia="bg-BG"/>
        </w:rPr>
        <w:t>(3)</w:t>
      </w:r>
      <w:r w:rsidRPr="00DF2E66">
        <w:rPr>
          <w:rFonts w:ascii="Times New Roman" w:eastAsia="SimSun" w:hAnsi="Times New Roman"/>
          <w:sz w:val="24"/>
          <w:szCs w:val="24"/>
          <w:lang w:eastAsia="bg-BG"/>
        </w:rPr>
        <w:t>В случаите, когато Възложителят установи, че представеният от Изпълнителя краен продукт не отговаря на изискванията на техническата спецификация и/или има неточности/пропуски/грешки, дава писмени предписания за поправки и допълнения, които Изпълнителят следва на извърши в срок от 10 работни дни.</w:t>
      </w:r>
    </w:p>
    <w:p w:rsidR="00F07E7D" w:rsidRPr="00DF2E66" w:rsidRDefault="00F07E7D" w:rsidP="00377F4A">
      <w:pPr>
        <w:autoSpaceDE w:val="0"/>
        <w:autoSpaceDN w:val="0"/>
        <w:adjustRightInd w:val="0"/>
        <w:spacing w:before="53" w:line="240" w:lineRule="auto"/>
        <w:ind w:firstLine="567"/>
        <w:contextualSpacing/>
        <w:jc w:val="both"/>
        <w:rPr>
          <w:rFonts w:ascii="Times New Roman" w:eastAsia="SimSu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SimSun" w:hAnsi="Times New Roman"/>
          <w:sz w:val="24"/>
          <w:szCs w:val="24"/>
          <w:lang w:eastAsia="bg-BG"/>
        </w:rPr>
        <w:t xml:space="preserve">Услугата по договора се счита за изпълнена с подписването на окончателен приемо-предавателен протокол между Възложител и Изпълнител. </w:t>
      </w:r>
    </w:p>
    <w:p w:rsidR="00F07E7D" w:rsidRPr="00DF2E66" w:rsidRDefault="00F07E7D" w:rsidP="00377F4A">
      <w:pPr>
        <w:spacing w:after="0" w:line="240" w:lineRule="auto"/>
        <w:ind w:firstLine="567"/>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 xml:space="preserve">(5) </w:t>
      </w:r>
      <w:r w:rsidRPr="00DF2E66">
        <w:rPr>
          <w:rFonts w:ascii="Times New Roman" w:eastAsia="SimSun" w:hAnsi="Times New Roman"/>
          <w:bCs/>
          <w:sz w:val="24"/>
          <w:szCs w:val="24"/>
          <w:lang w:eastAsia="ar-SA"/>
        </w:rPr>
        <w:t xml:space="preserve">Контролът по изпълнението на услугата, предмет на настоящия договор се осъществява  от ………………. при </w:t>
      </w:r>
      <w:r w:rsidRPr="00085853">
        <w:rPr>
          <w:rFonts w:ascii="Times New Roman" w:eastAsia="SimSun" w:hAnsi="Times New Roman"/>
          <w:bCs/>
          <w:sz w:val="24"/>
          <w:szCs w:val="24"/>
          <w:lang w:eastAsia="ar-SA"/>
        </w:rPr>
        <w:t>Община ………….</w:t>
      </w:r>
    </w:p>
    <w:p w:rsidR="00F07E7D" w:rsidRPr="00DF2E66" w:rsidRDefault="00F07E7D" w:rsidP="00377F4A">
      <w:pPr>
        <w:spacing w:after="0" w:line="240" w:lineRule="auto"/>
        <w:ind w:left="360"/>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ОТГОВОРНОСТИ И НЕУСТОЙКИ</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13. ВЪЗЛОЖИТЕЛЯТ</w:t>
      </w:r>
      <w:r w:rsidRPr="00DF2E66">
        <w:rPr>
          <w:rFonts w:ascii="Times New Roman" w:eastAsia="Times New Roman" w:hAnsi="Times New Roman"/>
          <w:sz w:val="24"/>
          <w:szCs w:val="24"/>
          <w:lang w:eastAsia="bg-BG"/>
        </w:rPr>
        <w:t xml:space="preserve"> не носи отговорност във връзка с искове или жалби, вследствие на нарушение на нормативни изисквания от страна на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14. </w:t>
      </w:r>
      <w:r w:rsidRPr="00DF2E66">
        <w:rPr>
          <w:rFonts w:ascii="Times New Roman" w:eastAsia="Times New Roman" w:hAnsi="Times New Roman"/>
          <w:snapToGrid w:val="0"/>
          <w:sz w:val="24"/>
          <w:szCs w:val="24"/>
          <w:lang w:eastAsia="bg-BG"/>
        </w:rPr>
        <w:t xml:space="preserve">При забава в сроковете за изпълнение, посочени във възлагателното писмо, по вина на </w:t>
      </w:r>
      <w:r w:rsidRPr="00DF2E66">
        <w:rPr>
          <w:rFonts w:ascii="Times New Roman" w:eastAsia="Times New Roman" w:hAnsi="Times New Roman"/>
          <w:b/>
          <w:snapToGrid w:val="0"/>
          <w:sz w:val="24"/>
          <w:szCs w:val="24"/>
          <w:lang w:eastAsia="bg-BG"/>
        </w:rPr>
        <w:t>ИЗПЪЛНИТЕЛЯ</w:t>
      </w:r>
      <w:r w:rsidRPr="00DF2E66">
        <w:rPr>
          <w:rFonts w:ascii="Times New Roman" w:eastAsia="Times New Roman" w:hAnsi="Times New Roman"/>
          <w:snapToGrid w:val="0"/>
          <w:sz w:val="24"/>
          <w:szCs w:val="24"/>
          <w:lang w:eastAsia="bg-BG"/>
        </w:rPr>
        <w:t>, същият дължи неустойка за забава в размер на 0,1 % върху стойността на просрочената дейност, но не повече от 20% (двадесет процента) от стойността ѝ.</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 xml:space="preserve">Чл.15 (1) </w:t>
      </w:r>
      <w:r w:rsidRPr="00DF2E66">
        <w:rPr>
          <w:rFonts w:ascii="Times New Roman" w:eastAsia="Times New Roman" w:hAnsi="Times New Roman"/>
          <w:snapToGrid w:val="0"/>
          <w:sz w:val="24"/>
          <w:szCs w:val="24"/>
          <w:lang w:eastAsia="bg-BG"/>
        </w:rPr>
        <w:t xml:space="preserve">При неизпълнение на задълженията за представяне на документи по чл. 10 от договора  или ако представените документи не съответстват  на декларираните в офертата  данни относно придобити образование, професионален опит, професионална правоспособност. Възложителят има право да развали договора при условията на чл. 87 от ЗЗД, като изпълнителят дължи неустойка в размер на 20 % от общата стойност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(2)</w:t>
      </w:r>
      <w:r w:rsidRPr="00DF2E66">
        <w:rPr>
          <w:rFonts w:ascii="Times New Roman" w:eastAsia="Times New Roman" w:hAnsi="Times New Roman"/>
          <w:snapToGrid w:val="0"/>
          <w:sz w:val="24"/>
          <w:szCs w:val="24"/>
          <w:lang w:eastAsia="bg-BG"/>
        </w:rPr>
        <w:t xml:space="preserve"> При пълно неизпълнение на договорните задължения изпълнителят дължи неустойка в размер на 20 % от стойността на договора. </w:t>
      </w:r>
    </w:p>
    <w:p w:rsidR="00F07E7D" w:rsidRPr="00DF2E66" w:rsidRDefault="00F07E7D" w:rsidP="00377F4A">
      <w:pPr>
        <w:tabs>
          <w:tab w:val="left" w:pos="-180"/>
        </w:tabs>
        <w:spacing w:after="12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(3)</w:t>
      </w:r>
      <w:r w:rsidRPr="00DF2E66">
        <w:rPr>
          <w:rFonts w:ascii="Times New Roman" w:eastAsia="Times New Roman" w:hAnsi="Times New Roman"/>
          <w:sz w:val="24"/>
          <w:szCs w:val="24"/>
          <w:lang w:eastAsia="bg-BG"/>
        </w:rPr>
        <w:t xml:space="preserve"> Сметка на </w:t>
      </w:r>
      <w:r w:rsidRPr="00DF2E66">
        <w:rPr>
          <w:rFonts w:ascii="Times New Roman" w:eastAsia="Times New Roman" w:hAnsi="Times New Roman"/>
          <w:b/>
          <w:sz w:val="24"/>
          <w:szCs w:val="24"/>
          <w:lang w:eastAsia="bg-BG"/>
        </w:rPr>
        <w:t xml:space="preserve">ВЪЗЛОЖИТЕЛЯ </w:t>
      </w:r>
      <w:r w:rsidRPr="00DF2E66">
        <w:rPr>
          <w:rFonts w:ascii="Times New Roman" w:eastAsia="Times New Roman" w:hAnsi="Times New Roman"/>
          <w:sz w:val="24"/>
          <w:szCs w:val="24"/>
          <w:lang w:eastAsia="bg-BG"/>
        </w:rPr>
        <w:t>за възстановяване на суми и неустойки</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IBAN сметка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BIC код на банката ………………………….</w:t>
      </w:r>
    </w:p>
    <w:p w:rsidR="00F07E7D" w:rsidRPr="00DF2E66" w:rsidRDefault="00B12D6E" w:rsidP="00B12D6E">
      <w:pPr>
        <w:spacing w:after="0" w:line="240" w:lineRule="auto"/>
        <w:ind w:firstLine="567"/>
        <w:jc w:val="both"/>
        <w:rPr>
          <w:rFonts w:ascii="Times New Roman" w:eastAsia="Times New Roman" w:hAnsi="Times New Roman"/>
          <w:sz w:val="24"/>
          <w:szCs w:val="24"/>
          <w:lang w:eastAsia="bg-BG"/>
        </w:rPr>
      </w:pPr>
      <w:r>
        <w:rPr>
          <w:rFonts w:ascii="Times New Roman" w:eastAsia="Times New Roman" w:hAnsi="Times New Roman"/>
          <w:sz w:val="24"/>
          <w:szCs w:val="24"/>
          <w:lang w:eastAsia="bg-BG"/>
        </w:rPr>
        <w:t xml:space="preserve">Банка: …………………………… </w:t>
      </w:r>
      <w:r>
        <w:rPr>
          <w:rFonts w:ascii="Times New Roman" w:eastAsia="Times New Roman" w:hAnsi="Times New Roman"/>
          <w:sz w:val="24"/>
          <w:szCs w:val="24"/>
          <w:lang w:eastAsia="bg-BG"/>
        </w:rPr>
        <w:tab/>
      </w:r>
      <w:r w:rsidR="00F07E7D" w:rsidRPr="00DF2E66">
        <w:rPr>
          <w:rFonts w:ascii="Times New Roman" w:eastAsia="Times New Roman" w:hAnsi="Times New Roman"/>
          <w:sz w:val="24"/>
          <w:szCs w:val="24"/>
          <w:lang w:eastAsia="bg-BG"/>
        </w:rPr>
        <w:t>Град/клон/офис: …………………………….</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0" w:color="auto"/>
          <w:left w:val="single" w:sz="4" w:space="5"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 xml:space="preserve">ГАРАНЦИЯ ЗА ИЗПЪЛНЕНИЕ НА ДОГОВОРА </w:t>
      </w:r>
    </w:p>
    <w:p w:rsidR="00F07E7D" w:rsidRPr="00DF2E66" w:rsidRDefault="00F07E7D" w:rsidP="00377F4A">
      <w:pPr>
        <w:widowControl w:val="0"/>
        <w:tabs>
          <w:tab w:val="left" w:pos="0"/>
        </w:tabs>
        <w:spacing w:after="0" w:line="240" w:lineRule="auto"/>
        <w:ind w:firstLine="567"/>
        <w:jc w:val="both"/>
        <w:rPr>
          <w:rFonts w:ascii="Times New Roman" w:eastAsia="Times New Roman" w:hAnsi="Times New Roman"/>
          <w:snapToGrid w:val="0"/>
          <w:sz w:val="24"/>
          <w:szCs w:val="24"/>
          <w:lang w:eastAsia="bg-BG"/>
        </w:rPr>
      </w:pPr>
      <w:r w:rsidRPr="00DF2E66">
        <w:rPr>
          <w:rFonts w:ascii="Times New Roman" w:eastAsia="Times New Roman" w:hAnsi="Times New Roman"/>
          <w:b/>
          <w:sz w:val="24"/>
          <w:szCs w:val="24"/>
          <w:lang w:eastAsia="bg-BG"/>
        </w:rPr>
        <w:t xml:space="preserve">Чл. 16. </w:t>
      </w:r>
      <w:r w:rsidRPr="00DF2E66">
        <w:rPr>
          <w:rFonts w:ascii="Times New Roman" w:eastAsia="Times New Roman" w:hAnsi="Times New Roman"/>
          <w:snapToGrid w:val="0"/>
          <w:sz w:val="24"/>
          <w:szCs w:val="24"/>
          <w:lang w:eastAsia="bg-BG"/>
        </w:rPr>
        <w:t>При подписване на договора изпълнителят следва да представи документ за внесена гаранция за изпълнение в една от следните форми:</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 xml:space="preserve">депозит на парична сума в лева в размер на 1% от общата стойност без ДДС по чл.2, ал.1 от договора, по следната банкова сметка на Община </w:t>
      </w:r>
      <w:r w:rsidRPr="00085853">
        <w:rPr>
          <w:rFonts w:ascii="Times New Roman" w:eastAsia="Times New Roman" w:hAnsi="Times New Roman"/>
          <w:snapToGrid w:val="0"/>
          <w:sz w:val="24"/>
          <w:szCs w:val="24"/>
          <w:lang w:eastAsia="bg-BG"/>
        </w:rPr>
        <w:t>…………:</w:t>
      </w:r>
      <w:r w:rsidRPr="00DF2E66">
        <w:rPr>
          <w:rFonts w:ascii="Times New Roman" w:eastAsia="Times New Roman" w:hAnsi="Times New Roman"/>
          <w:snapToGrid w:val="0"/>
          <w:sz w:val="24"/>
          <w:szCs w:val="24"/>
          <w:lang w:eastAsia="bg-BG"/>
        </w:rPr>
        <w:t xml:space="preserve"> ……………………………………………………………………..;</w:t>
      </w:r>
    </w:p>
    <w:p w:rsidR="00F07E7D" w:rsidRPr="00DF2E66" w:rsidRDefault="00F07E7D" w:rsidP="00377F4A">
      <w:pPr>
        <w:widowControl w:val="0"/>
        <w:numPr>
          <w:ilvl w:val="0"/>
          <w:numId w:val="19"/>
        </w:numPr>
        <w:tabs>
          <w:tab w:val="left" w:pos="0"/>
        </w:tabs>
        <w:suppressAutoHyphens/>
        <w:spacing w:after="0" w:line="240" w:lineRule="auto"/>
        <w:ind w:left="0" w:firstLine="567"/>
        <w:contextualSpacing/>
        <w:jc w:val="both"/>
        <w:rPr>
          <w:rFonts w:ascii="Times New Roman" w:eastAsia="Times New Roman" w:hAnsi="Times New Roman"/>
          <w:snapToGrid w:val="0"/>
          <w:sz w:val="24"/>
          <w:szCs w:val="24"/>
          <w:lang w:eastAsia="bg-BG"/>
        </w:rPr>
      </w:pPr>
      <w:r w:rsidRPr="00DF2E66">
        <w:rPr>
          <w:rFonts w:ascii="Times New Roman" w:eastAsia="Times New Roman" w:hAnsi="Times New Roman"/>
          <w:snapToGrid w:val="0"/>
          <w:sz w:val="24"/>
          <w:szCs w:val="24"/>
          <w:lang w:eastAsia="bg-BG"/>
        </w:rPr>
        <w:t>банкова гаранция за сума в лева в размер на 1% от общата стойност по чл.2, ал.1 от договора със срок на валидност срокът на договора. Гаранцията следва да бъде безусловна, неотменима, с възможност да се усвои изцяло или на части и да съдържа задължение на банката-гарант да извърши безусловно плащане при първото писмено искане от възложителя.Изпълнителят се задължава най-късно 15 (петнадесет) календарни дни преди изтичане срока на валидност на банковата гаранция за изпълнение, същата да се продължи, съобразно удължаване на времетраенето на договора при условията на настоящия договор.</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17.</w:t>
      </w:r>
      <w:r w:rsidRPr="00DF2E66">
        <w:rPr>
          <w:rFonts w:ascii="Times New Roman" w:eastAsia="Times New Roman" w:hAnsi="Times New Roman"/>
          <w:snapToGrid w:val="0"/>
          <w:sz w:val="24"/>
          <w:szCs w:val="24"/>
          <w:lang w:eastAsia="bg-BG"/>
        </w:rPr>
        <w:t xml:space="preserve"> Възложителят има право да пристъпи към упражняване на правата по гаранцията за изпълнение, когато изпълнителят не изпълни някое от задълженията си по договора, както и когато прекъсне изпълнението на задълженията си по договора, без да са налице непредвидени обстоятелства и без писменото съгласие на възложителя. Възложителят има право да удържи дължимите неустойки от гаранцията за изпълнение.</w:t>
      </w:r>
    </w:p>
    <w:p w:rsidR="00F07E7D" w:rsidRPr="00DF2E66" w:rsidRDefault="00F07E7D" w:rsidP="00377F4A">
      <w:pPr>
        <w:widowControl w:val="0"/>
        <w:tabs>
          <w:tab w:val="left" w:pos="709"/>
        </w:tabs>
        <w:spacing w:after="0" w:line="240" w:lineRule="auto"/>
        <w:ind w:firstLine="709"/>
        <w:jc w:val="both"/>
        <w:rPr>
          <w:rFonts w:ascii="Times New Roman" w:eastAsia="SimSun" w:hAnsi="Times New Roman"/>
          <w:sz w:val="24"/>
          <w:szCs w:val="24"/>
          <w:lang w:eastAsia="ar-SA"/>
        </w:rPr>
      </w:pPr>
      <w:r w:rsidRPr="00DF2E66">
        <w:rPr>
          <w:rFonts w:ascii="Times New Roman" w:eastAsia="Times New Roman" w:hAnsi="Times New Roman"/>
          <w:b/>
          <w:snapToGrid w:val="0"/>
          <w:sz w:val="24"/>
          <w:szCs w:val="24"/>
          <w:lang w:eastAsia="bg-BG"/>
        </w:rPr>
        <w:t>Чл. 18.</w:t>
      </w:r>
      <w:r w:rsidRPr="00DF2E66">
        <w:rPr>
          <w:rFonts w:ascii="Times New Roman" w:eastAsia="Times New Roman" w:hAnsi="Times New Roman"/>
          <w:snapToGrid w:val="0"/>
          <w:sz w:val="24"/>
          <w:szCs w:val="24"/>
          <w:lang w:eastAsia="bg-BG"/>
        </w:rPr>
        <w:t xml:space="preserve"> Гаранцията за изпълнение на договора се освобождава в 30-дневен срок от приключване изпълнението на дейностите, включени в предмета на договора.</w:t>
      </w:r>
      <w:r w:rsidRPr="00DF2E66">
        <w:rPr>
          <w:rFonts w:ascii="Times New Roman" w:eastAsia="SimSun" w:hAnsi="Times New Roman"/>
          <w:sz w:val="24"/>
          <w:szCs w:val="24"/>
          <w:lang w:eastAsia="ar-SA"/>
        </w:rPr>
        <w:t xml:space="preserve"> Гаранцията за изпълнение се освобождава частично, съответно на изпълнената част от предмета на обществената поръчка.</w:t>
      </w:r>
    </w:p>
    <w:p w:rsidR="00F07E7D" w:rsidRPr="00DF2E66" w:rsidRDefault="00F07E7D" w:rsidP="00377F4A">
      <w:pPr>
        <w:widowControl w:val="0"/>
        <w:tabs>
          <w:tab w:val="left" w:pos="709"/>
        </w:tabs>
        <w:spacing w:after="0" w:line="240" w:lineRule="auto"/>
        <w:ind w:firstLine="709"/>
        <w:jc w:val="both"/>
        <w:rPr>
          <w:rFonts w:ascii="Times New Roman" w:eastAsia="Times New Roman" w:hAnsi="Times New Roman"/>
          <w:snapToGrid w:val="0"/>
          <w:sz w:val="24"/>
          <w:szCs w:val="24"/>
          <w:lang w:eastAsia="bg-BG"/>
        </w:rPr>
      </w:pPr>
      <w:r w:rsidRPr="00DF2E66">
        <w:rPr>
          <w:rFonts w:ascii="Times New Roman" w:eastAsia="Times New Roman" w:hAnsi="Times New Roman"/>
          <w:b/>
          <w:snapToGrid w:val="0"/>
          <w:sz w:val="24"/>
          <w:szCs w:val="24"/>
          <w:lang w:eastAsia="bg-BG"/>
        </w:rPr>
        <w:t>Чл. 20.</w:t>
      </w:r>
      <w:r w:rsidRPr="00DF2E66">
        <w:rPr>
          <w:rFonts w:ascii="Times New Roman" w:eastAsia="Times New Roman" w:hAnsi="Times New Roman"/>
          <w:snapToGrid w:val="0"/>
          <w:sz w:val="24"/>
          <w:szCs w:val="24"/>
          <w:lang w:eastAsia="bg-BG"/>
        </w:rPr>
        <w:t xml:space="preserve"> Възложителят не дължи лихви върху сумите за времето, през което тези суми законно са престояли при него.</w:t>
      </w:r>
    </w:p>
    <w:p w:rsidR="00F07E7D" w:rsidRPr="00DF2E66" w:rsidRDefault="00F07E7D" w:rsidP="00377F4A">
      <w:pPr>
        <w:spacing w:after="120" w:line="240" w:lineRule="auto"/>
        <w:ind w:left="372" w:firstLine="708"/>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УСЛОВИЯ ЗА ПРЕКРАТЯВАНЕ НА ДОГОВОРА</w:t>
      </w:r>
    </w:p>
    <w:p w:rsidR="00F07E7D" w:rsidRPr="00DF2E66" w:rsidRDefault="00F07E7D" w:rsidP="00B12D6E">
      <w:pPr>
        <w:tabs>
          <w:tab w:val="left" w:pos="0"/>
        </w:tabs>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20. </w:t>
      </w:r>
      <w:r w:rsidRPr="00DF2E66">
        <w:rPr>
          <w:rFonts w:ascii="Times New Roman" w:eastAsia="Times New Roman" w:hAnsi="Times New Roman"/>
          <w:sz w:val="24"/>
          <w:szCs w:val="24"/>
          <w:lang w:eastAsia="bg-BG"/>
        </w:rPr>
        <w:t>Настоящият договор може да бъде прекратен:</w:t>
      </w:r>
    </w:p>
    <w:p w:rsidR="00F07E7D" w:rsidRPr="00DF2E66" w:rsidRDefault="00F07E7D" w:rsidP="00B12D6E">
      <w:pPr>
        <w:tabs>
          <w:tab w:val="left" w:pos="0"/>
        </w:tabs>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(1)</w:t>
      </w:r>
      <w:r w:rsidRPr="00DF2E66">
        <w:rPr>
          <w:rFonts w:ascii="Times New Roman" w:eastAsia="Times New Roman" w:hAnsi="Times New Roman"/>
          <w:sz w:val="24"/>
          <w:szCs w:val="24"/>
          <w:lang w:eastAsia="bg-BG"/>
        </w:rPr>
        <w:t xml:space="preserve"> с изпълнение на задачите, предвидени в чл. 1;</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(2)</w:t>
      </w:r>
      <w:r w:rsidRPr="00DF2E66">
        <w:rPr>
          <w:rFonts w:ascii="Times New Roman" w:eastAsia="Times New Roman" w:hAnsi="Times New Roman"/>
          <w:sz w:val="24"/>
          <w:szCs w:val="24"/>
          <w:lang w:eastAsia="bg-BG"/>
        </w:rPr>
        <w:t xml:space="preserve"> по взаимно писмено съгласие на страните;</w:t>
      </w:r>
    </w:p>
    <w:p w:rsidR="00F07E7D" w:rsidRPr="00DF2E66" w:rsidRDefault="00F07E7D" w:rsidP="00B12D6E">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napToGrid w:val="0"/>
          <w:sz w:val="24"/>
          <w:szCs w:val="24"/>
          <w:lang w:eastAsia="bg-BG"/>
        </w:rPr>
        <w:t>при</w:t>
      </w:r>
      <w:r w:rsidRPr="00DF2E66">
        <w:rPr>
          <w:rFonts w:ascii="Times New Roman" w:eastAsia="Times New Roman" w:hAnsi="Times New Roman"/>
          <w:sz w:val="24"/>
          <w:szCs w:val="24"/>
          <w:lang w:eastAsia="bg-BG"/>
        </w:rPr>
        <w:t xml:space="preserve"> настъпване на обективна невъзможност за изпълнение на възложената работа, която следва да се докаже;</w:t>
      </w:r>
    </w:p>
    <w:p w:rsidR="00F07E7D" w:rsidRPr="00DF2E66" w:rsidRDefault="00F07E7D" w:rsidP="00377F4A">
      <w:pPr>
        <w:spacing w:after="0" w:line="240" w:lineRule="auto"/>
        <w:ind w:firstLine="567"/>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(4)</w:t>
      </w:r>
      <w:r w:rsidRPr="00DF2E66">
        <w:rPr>
          <w:rFonts w:ascii="Times New Roman" w:eastAsia="Times New Roman" w:hAnsi="Times New Roman"/>
          <w:sz w:val="24"/>
          <w:szCs w:val="24"/>
          <w:lang w:eastAsia="bg-BG"/>
        </w:rPr>
        <w:t xml:space="preserve"> при виновно неизпълнение, както и при забавено, некачествено и лошо </w:t>
      </w:r>
      <w:r w:rsidRPr="00DF2E66">
        <w:rPr>
          <w:rFonts w:ascii="Times New Roman" w:eastAsia="Times New Roman" w:hAnsi="Times New Roman"/>
          <w:snapToGrid w:val="0"/>
          <w:sz w:val="24"/>
          <w:szCs w:val="24"/>
          <w:lang w:eastAsia="bg-BG"/>
        </w:rPr>
        <w:t>изпълнение</w:t>
      </w:r>
      <w:r w:rsidRPr="00DF2E66">
        <w:rPr>
          <w:rFonts w:ascii="Times New Roman" w:eastAsia="Times New Roman" w:hAnsi="Times New Roman"/>
          <w:sz w:val="24"/>
          <w:szCs w:val="24"/>
          <w:lang w:eastAsia="bg-BG"/>
        </w:rPr>
        <w:t xml:space="preserve"> на задълженията на </w:t>
      </w:r>
      <w:r w:rsidRPr="00DF2E66">
        <w:rPr>
          <w:rFonts w:ascii="Times New Roman" w:eastAsia="Times New Roman" w:hAnsi="Times New Roman"/>
          <w:b/>
          <w:sz w:val="24"/>
          <w:szCs w:val="24"/>
          <w:lang w:eastAsia="bg-BG"/>
        </w:rPr>
        <w:t>ИЗПЪЛНИТЕЛЯ, ВЪЗЛОЖИТЕЛЯТ</w:t>
      </w:r>
      <w:r w:rsidRPr="00DF2E66">
        <w:rPr>
          <w:rFonts w:ascii="Times New Roman" w:eastAsia="Times New Roman" w:hAnsi="Times New Roman"/>
          <w:sz w:val="24"/>
          <w:szCs w:val="24"/>
          <w:lang w:eastAsia="bg-BG"/>
        </w:rPr>
        <w:t xml:space="preserve"> може да прекрати договора при условията на чл. 87 от ЗЗД. </w:t>
      </w:r>
    </w:p>
    <w:p w:rsidR="00F07E7D" w:rsidRPr="00DF2E66" w:rsidRDefault="00F07E7D" w:rsidP="00B3507A">
      <w:pPr>
        <w:tabs>
          <w:tab w:val="left" w:pos="1134"/>
        </w:tabs>
        <w:spacing w:afterLines="60" w:line="240" w:lineRule="auto"/>
        <w:ind w:firstLine="567"/>
        <w:contextualSpacing/>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(5)</w:t>
      </w:r>
      <w:r w:rsidRPr="00DF2E66">
        <w:rPr>
          <w:rFonts w:ascii="Times New Roman" w:eastAsia="Times New Roman" w:hAnsi="Times New Roman"/>
          <w:sz w:val="24"/>
          <w:szCs w:val="24"/>
          <w:lang w:eastAsia="bg-BG"/>
        </w:rPr>
        <w:t xml:space="preserve"> едностранно и без предизвестие от страна на възложителя при липса на осигурено финансиране по Програмата, приета от Министерския съвет с Постановление № 18 от 2 февруари 2015 г. за приемане на национална програма за енергийна ефективност на многофамилните жилищни сгради, за условията и реда за предоставяне на безвъзмездна финансова помощ по програмата и за определяне на органите, отговорни за реализацията й.</w:t>
      </w:r>
    </w:p>
    <w:p w:rsidR="00F07E7D" w:rsidRPr="00DF2E66" w:rsidRDefault="00F07E7D" w:rsidP="00B3507A">
      <w:pPr>
        <w:tabs>
          <w:tab w:val="left" w:pos="1134"/>
        </w:tabs>
        <w:spacing w:afterLines="60" w:line="240" w:lineRule="auto"/>
        <w:ind w:firstLine="284"/>
        <w:contextualSpacing/>
        <w:jc w:val="both"/>
        <w:rPr>
          <w:rFonts w:eastAsia="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НЕПРЕДВИДЕНИ ОБСТОЯТЕЛСТВА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21.(1)</w:t>
      </w:r>
      <w:r w:rsidRPr="00DF2E66">
        <w:rPr>
          <w:rFonts w:ascii="Times New Roman" w:eastAsia="Times New Roman" w:hAnsi="Times New Roman"/>
          <w:sz w:val="24"/>
          <w:szCs w:val="24"/>
          <w:lang w:eastAsia="bg-BG"/>
        </w:rPr>
        <w:t xml:space="preserve"> Страните не отговарят една спрямо друга за неизпълнение или неточно изпълнение на свое задължение в резултат на настъпили събития, които могат да бъдат определени като непредвидени обстоятелства, в това число и за причинените от това неизпълнение вреди.</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lastRenderedPageBreak/>
        <w:t>(2)</w:t>
      </w:r>
      <w:r w:rsidRPr="00DF2E66">
        <w:rPr>
          <w:rFonts w:ascii="Times New Roman" w:eastAsia="Times New Roman" w:hAnsi="Times New Roman"/>
          <w:sz w:val="24"/>
          <w:szCs w:val="24"/>
          <w:lang w:eastAsia="bg-BG"/>
        </w:rPr>
        <w:t xml:space="preserve"> Предходната алинея не се прилага за права или задължения на страните, които е трябвало да възникнат или да бъдат изпълнени преди настъпване на непреодолимата сила.</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(3) </w:t>
      </w:r>
      <w:r w:rsidRPr="00DF2E66">
        <w:rPr>
          <w:rFonts w:ascii="Times New Roman" w:eastAsia="Times New Roman" w:hAnsi="Times New Roman"/>
          <w:sz w:val="24"/>
          <w:szCs w:val="24"/>
          <w:lang w:eastAsia="bg-BG"/>
        </w:rPr>
        <w:t>Страната, изпълнението на чието задължение е възпрепятствано от непредвидените обстоятелства, е длъжна в тридневен срок писмено да уведоми другата страна за настъпването, съответно – за преустановяване въздействието на непредвидените обстоятелства. Тя е длъжна да представи във възможно най-кратък срок и сертификат за форсмажор, издаден от Българската търговско-промишлена палата или да докаже наличието ѝ с други релевантни документи и доказателства.</w:t>
      </w:r>
    </w:p>
    <w:p w:rsidR="00F07E7D" w:rsidRPr="00DF2E66" w:rsidRDefault="00F07E7D" w:rsidP="00377F4A">
      <w:pPr>
        <w:spacing w:before="40" w:after="40" w:line="240" w:lineRule="auto"/>
        <w:ind w:firstLine="720"/>
        <w:jc w:val="both"/>
        <w:rPr>
          <w:rFonts w:ascii="Times New Roman" w:eastAsia="Times New Roman" w:hAnsi="Times New Roman"/>
          <w:b/>
          <w:sz w:val="24"/>
          <w:szCs w:val="24"/>
          <w:u w:val="single"/>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СЪОБЩЕНИЯ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22. (1)</w:t>
      </w:r>
      <w:r w:rsidRPr="00DF2E66">
        <w:rPr>
          <w:rFonts w:ascii="Times New Roman" w:eastAsia="Times New Roman" w:hAnsi="Times New Roman"/>
          <w:sz w:val="24"/>
          <w:szCs w:val="24"/>
          <w:lang w:eastAsia="bg-BG"/>
        </w:rPr>
        <w:t xml:space="preserve"> Всички съобщения, свързани с изпълнението на настоящия договор са валидни, ако са направени в писмена форма и са подписани от упълномощените лица.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(2) </w:t>
      </w:r>
      <w:r w:rsidRPr="00DF2E66">
        <w:rPr>
          <w:rFonts w:ascii="Times New Roman" w:eastAsia="Times New Roman" w:hAnsi="Times New Roman"/>
          <w:sz w:val="24"/>
          <w:szCs w:val="24"/>
          <w:lang w:eastAsia="bg-BG"/>
        </w:rPr>
        <w:t>Валидни адреси и данни на страните са:</w:t>
      </w:r>
    </w:p>
    <w:p w:rsidR="00F07E7D" w:rsidRPr="00B12D6E"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 xml:space="preserve">За </w:t>
      </w:r>
      <w:r w:rsidRPr="00DF2E66">
        <w:rPr>
          <w:rFonts w:ascii="Times New Roman" w:eastAsia="Times New Roman" w:hAnsi="Times New Roman"/>
          <w:b/>
          <w:sz w:val="24"/>
          <w:szCs w:val="24"/>
          <w:u w:val="single"/>
          <w:lang w:eastAsia="bg-BG"/>
        </w:rPr>
        <w:t>ВЪЗЛОЖИТЕЛЯ</w:t>
      </w:r>
      <w:r w:rsidRPr="00DF2E66">
        <w:rPr>
          <w:rFonts w:ascii="Times New Roman" w:eastAsia="Times New Roman" w:hAnsi="Times New Roman"/>
          <w:sz w:val="24"/>
          <w:szCs w:val="24"/>
          <w:lang w:eastAsia="bg-BG"/>
        </w:rPr>
        <w:t>:</w:t>
      </w:r>
      <w:r>
        <w:rPr>
          <w:rFonts w:ascii="Times New Roman" w:eastAsia="Times New Roman" w:hAnsi="Times New Roman"/>
          <w:sz w:val="24"/>
          <w:szCs w:val="24"/>
          <w:lang w:eastAsia="bg-BG"/>
        </w:rPr>
        <w:t>…………………..</w:t>
      </w:r>
    </w:p>
    <w:p w:rsidR="00F07E7D" w:rsidRPr="00DF2E66" w:rsidRDefault="00F07E7D" w:rsidP="00377F4A">
      <w:pPr>
        <w:shd w:val="clear" w:color="auto" w:fill="FFFFFF"/>
        <w:tabs>
          <w:tab w:val="left" w:leader="dot" w:pos="1243"/>
        </w:tabs>
        <w:spacing w:after="0" w:line="240" w:lineRule="auto"/>
        <w:ind w:left="29"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u w:val="single"/>
          <w:lang w:eastAsia="bg-BG"/>
        </w:rPr>
        <w:t>За</w:t>
      </w:r>
      <w:r w:rsidR="00A83EC6">
        <w:rPr>
          <w:rFonts w:ascii="Times New Roman" w:eastAsia="Times New Roman" w:hAnsi="Times New Roman"/>
          <w:sz w:val="24"/>
          <w:szCs w:val="24"/>
          <w:u w:val="single"/>
          <w:lang w:eastAsia="bg-BG"/>
        </w:rPr>
        <w:t xml:space="preserve"> </w:t>
      </w:r>
      <w:r w:rsidRPr="00DF2E66">
        <w:rPr>
          <w:rFonts w:ascii="Times New Roman" w:eastAsia="Times New Roman" w:hAnsi="Times New Roman"/>
          <w:b/>
          <w:sz w:val="24"/>
          <w:szCs w:val="24"/>
          <w:u w:val="single"/>
          <w:lang w:eastAsia="bg-BG"/>
        </w:rPr>
        <w:t>ИЗПЪЛНИТЕЛЯ</w:t>
      </w:r>
      <w:r w:rsidRPr="00DF2E66">
        <w:rPr>
          <w:rFonts w:ascii="Times New Roman" w:eastAsia="Times New Roman" w:hAnsi="Times New Roman"/>
          <w:sz w:val="24"/>
          <w:szCs w:val="24"/>
          <w:u w:val="single"/>
          <w:lang w:eastAsia="bg-BG"/>
        </w:rPr>
        <w:t>:</w:t>
      </w:r>
      <w:r w:rsidR="00B12D6E" w:rsidRPr="00B12D6E">
        <w:rPr>
          <w:rFonts w:ascii="Times New Roman" w:eastAsia="Times New Roman" w:hAnsi="Times New Roman"/>
          <w:sz w:val="24"/>
          <w:szCs w:val="24"/>
          <w:lang w:eastAsia="bg-BG"/>
        </w:rPr>
        <w:t>…………………...</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(3)</w:t>
      </w:r>
      <w:r w:rsidRPr="00DF2E66">
        <w:rPr>
          <w:rFonts w:ascii="Times New Roman" w:eastAsia="Times New Roman" w:hAnsi="Times New Roman"/>
          <w:sz w:val="24"/>
          <w:szCs w:val="24"/>
          <w:lang w:eastAsia="bg-BG"/>
        </w:rPr>
        <w:t xml:space="preserve"> При промяна на горните данни съответната страна е длъжна да уведоми писмено другата в тридневен /3/ срок от промяната. </w:t>
      </w:r>
    </w:p>
    <w:p w:rsidR="00F07E7D" w:rsidRPr="00DF2E66" w:rsidRDefault="00F07E7D" w:rsidP="00377F4A">
      <w:pPr>
        <w:widowControl w:val="0"/>
        <w:adjustRightInd w:val="0"/>
        <w:spacing w:before="40" w:after="40" w:line="240" w:lineRule="auto"/>
        <w:ind w:firstLine="709"/>
        <w:jc w:val="both"/>
        <w:rPr>
          <w:rFonts w:ascii="Times New Roman" w:eastAsia="Times New Roman" w:hAnsi="Times New Roman"/>
          <w:sz w:val="24"/>
          <w:szCs w:val="24"/>
          <w:lang w:eastAsia="bg-BG"/>
        </w:rPr>
      </w:pPr>
    </w:p>
    <w:p w:rsidR="00F07E7D" w:rsidRPr="00DF2E66" w:rsidRDefault="00F07E7D" w:rsidP="00377F4A">
      <w:pPr>
        <w:numPr>
          <w:ilvl w:val="0"/>
          <w:numId w:val="17"/>
        </w:numPr>
        <w:pBdr>
          <w:top w:val="single" w:sz="4" w:space="1" w:color="auto"/>
          <w:left w:val="single" w:sz="4" w:space="4" w:color="auto"/>
          <w:bottom w:val="single" w:sz="4" w:space="1" w:color="auto"/>
          <w:right w:val="single" w:sz="4" w:space="4" w:color="auto"/>
        </w:pBdr>
        <w:shd w:val="clear" w:color="auto" w:fill="DAEEF3"/>
        <w:suppressAutoHyphens/>
        <w:spacing w:before="60" w:after="120" w:line="240" w:lineRule="auto"/>
        <w:contextualSpacing/>
        <w:jc w:val="center"/>
        <w:rPr>
          <w:rFonts w:ascii="Times New Roman" w:eastAsia="Times New Roman" w:hAnsi="Times New Roman"/>
          <w:b/>
          <w:sz w:val="24"/>
          <w:szCs w:val="24"/>
          <w:u w:val="single"/>
          <w:lang w:eastAsia="bg-BG"/>
        </w:rPr>
      </w:pPr>
      <w:r w:rsidRPr="00DF2E66">
        <w:rPr>
          <w:rFonts w:ascii="Times New Roman" w:eastAsia="Times New Roman" w:hAnsi="Times New Roman"/>
          <w:b/>
          <w:sz w:val="24"/>
          <w:szCs w:val="24"/>
          <w:lang w:eastAsia="bg-BG"/>
        </w:rPr>
        <w:t>ОБЩИ РАЗПОРЕДБИ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Чл. 23.</w:t>
      </w:r>
      <w:r w:rsidRPr="00DF2E66">
        <w:rPr>
          <w:rFonts w:ascii="Times New Roman" w:eastAsia="Times New Roman" w:hAnsi="Times New Roman"/>
          <w:sz w:val="24"/>
          <w:szCs w:val="24"/>
          <w:lang w:eastAsia="bg-BG"/>
        </w:rPr>
        <w:t xml:space="preserve"> Изменения и допълнения на този договор не могат да се правят, освен в случаите на чл. 43, ал. 2 от Закона за обществените поръчки.</w:t>
      </w:r>
    </w:p>
    <w:p w:rsidR="00F07E7D" w:rsidRPr="00DF2E66" w:rsidRDefault="00F07E7D" w:rsidP="00B12D6E">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24. </w:t>
      </w:r>
      <w:r w:rsidRPr="00DF2E66">
        <w:rPr>
          <w:rFonts w:ascii="Times New Roman" w:eastAsia="Times New Roman" w:hAnsi="Times New Roman"/>
          <w:sz w:val="24"/>
          <w:szCs w:val="24"/>
          <w:lang w:eastAsia="bg-BG"/>
        </w:rPr>
        <w:t>За целите на настоящия договор, страните се споразумяха, че под понятието “непредвидени обстоятелства”, ще разбират обстоятелства включително от извънреден характер, възникнали след сключването на договора, независимо от волята на страните, които не са могли да бъдат предвидени и правят невъзможно изпълнението при договорените условия.</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b/>
          <w:sz w:val="24"/>
          <w:szCs w:val="24"/>
          <w:lang w:eastAsia="bg-BG"/>
        </w:rPr>
        <w:t xml:space="preserve">Чл. 25. </w:t>
      </w:r>
      <w:r w:rsidRPr="00DF2E66">
        <w:rPr>
          <w:rFonts w:ascii="Times New Roman" w:eastAsia="Times New Roman" w:hAnsi="Times New Roman"/>
          <w:sz w:val="24"/>
          <w:szCs w:val="24"/>
          <w:lang w:eastAsia="bg-BG"/>
        </w:rPr>
        <w:t>За неуредените в договора въпроси се прилагат разпоредбите на действащото българско законодателство.</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Настоящият договор се състави и подписа в три еднообразни екземпляра – два за </w:t>
      </w:r>
      <w:r w:rsidRPr="00DF2E66">
        <w:rPr>
          <w:rFonts w:ascii="Times New Roman" w:eastAsia="Times New Roman" w:hAnsi="Times New Roman"/>
          <w:b/>
          <w:sz w:val="24"/>
          <w:szCs w:val="24"/>
          <w:lang w:eastAsia="bg-BG"/>
        </w:rPr>
        <w:t>ВЪЗЛОЖИТЕЛЯ</w:t>
      </w:r>
      <w:r w:rsidRPr="00DF2E66">
        <w:rPr>
          <w:rFonts w:ascii="Times New Roman" w:eastAsia="Times New Roman" w:hAnsi="Times New Roman"/>
          <w:sz w:val="24"/>
          <w:szCs w:val="24"/>
          <w:lang w:eastAsia="bg-BG"/>
        </w:rPr>
        <w:t xml:space="preserve"> и един за </w:t>
      </w:r>
      <w:r w:rsidRPr="00DF2E66">
        <w:rPr>
          <w:rFonts w:ascii="Times New Roman" w:eastAsia="Times New Roman" w:hAnsi="Times New Roman"/>
          <w:b/>
          <w:sz w:val="24"/>
          <w:szCs w:val="24"/>
          <w:lang w:eastAsia="bg-BG"/>
        </w:rPr>
        <w:t>ИЗПЪЛНИТЕЛЯ</w:t>
      </w:r>
      <w:r w:rsidRPr="00DF2E66">
        <w:rPr>
          <w:rFonts w:ascii="Times New Roman" w:eastAsia="Times New Roman" w:hAnsi="Times New Roman"/>
          <w:sz w:val="24"/>
          <w:szCs w:val="24"/>
          <w:lang w:eastAsia="bg-BG"/>
        </w:rPr>
        <w:t>.</w:t>
      </w:r>
    </w:p>
    <w:p w:rsidR="00F07E7D" w:rsidRPr="00DF2E66" w:rsidRDefault="00F07E7D" w:rsidP="00377F4A">
      <w:pPr>
        <w:spacing w:after="0" w:line="240" w:lineRule="auto"/>
        <w:ind w:firstLine="709"/>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 xml:space="preserve">Неразделна част от настоящия договор са: </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Оферта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Техническо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b/>
          <w:sz w:val="24"/>
          <w:szCs w:val="24"/>
          <w:lang w:eastAsia="bg-BG"/>
        </w:rPr>
      </w:pPr>
      <w:r w:rsidRPr="00DF2E66">
        <w:rPr>
          <w:rFonts w:ascii="Times New Roman" w:eastAsia="Times New Roman" w:hAnsi="Times New Roman"/>
          <w:sz w:val="24"/>
          <w:szCs w:val="24"/>
          <w:lang w:eastAsia="bg-BG"/>
        </w:rPr>
        <w:t xml:space="preserve">Ценово предложение на </w:t>
      </w:r>
      <w:r w:rsidRPr="00DF2E66">
        <w:rPr>
          <w:rFonts w:ascii="Times New Roman" w:eastAsia="Times New Roman" w:hAnsi="Times New Roman"/>
          <w:b/>
          <w:sz w:val="24"/>
          <w:szCs w:val="24"/>
          <w:lang w:eastAsia="bg-BG"/>
        </w:rPr>
        <w:t>ИЗПЪЛНИТЕЛЯ</w:t>
      </w:r>
    </w:p>
    <w:p w:rsidR="00F07E7D" w:rsidRPr="00DF2E66" w:rsidRDefault="00F07E7D" w:rsidP="00377F4A">
      <w:pPr>
        <w:numPr>
          <w:ilvl w:val="0"/>
          <w:numId w:val="18"/>
        </w:numPr>
        <w:suppressAutoHyphens/>
        <w:spacing w:after="0" w:line="240" w:lineRule="auto"/>
        <w:jc w:val="both"/>
        <w:rPr>
          <w:rFonts w:ascii="Times New Roman" w:eastAsia="Times New Roman" w:hAnsi="Times New Roman"/>
          <w:sz w:val="24"/>
          <w:szCs w:val="24"/>
          <w:lang w:eastAsia="bg-BG"/>
        </w:rPr>
      </w:pPr>
      <w:r w:rsidRPr="00DF2E66">
        <w:rPr>
          <w:rFonts w:ascii="Times New Roman" w:eastAsia="Times New Roman" w:hAnsi="Times New Roman"/>
          <w:sz w:val="24"/>
          <w:szCs w:val="24"/>
          <w:lang w:eastAsia="bg-BG"/>
        </w:rPr>
        <w:t>Техническа спецификация за изпълнение на поръчката</w:t>
      </w:r>
    </w:p>
    <w:p w:rsidR="00F07E7D" w:rsidRPr="00DF2E66" w:rsidRDefault="00F07E7D" w:rsidP="00377F4A">
      <w:pPr>
        <w:spacing w:after="0" w:line="240" w:lineRule="auto"/>
        <w:ind w:firstLine="708"/>
        <w:jc w:val="both"/>
        <w:rPr>
          <w:rFonts w:ascii="Times New Roman" w:eastAsia="Times New Roman" w:hAnsi="Times New Roman"/>
          <w:sz w:val="24"/>
          <w:szCs w:val="24"/>
          <w:lang w:eastAsia="bg-BG"/>
        </w:rPr>
      </w:pP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ВЪЗЛОЖИТЕЛ:</w:t>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r>
      <w:r w:rsidRPr="00DF2E66">
        <w:rPr>
          <w:rFonts w:ascii="Times New Roman" w:eastAsia="Times New Roman" w:hAnsi="Times New Roman"/>
          <w:b/>
          <w:sz w:val="24"/>
          <w:szCs w:val="24"/>
          <w:lang w:eastAsia="bg-BG"/>
        </w:rPr>
        <w:tab/>
        <w:t>ИЗПЪЛНИТЕЛ:</w:t>
      </w:r>
    </w:p>
    <w:p w:rsidR="00F07E7D" w:rsidRPr="00DF2E66" w:rsidRDefault="00F07E7D" w:rsidP="00377F4A">
      <w:pPr>
        <w:tabs>
          <w:tab w:val="left" w:pos="1080"/>
        </w:tabs>
        <w:spacing w:after="120" w:line="240" w:lineRule="auto"/>
        <w:ind w:firstLine="709"/>
        <w:jc w:val="both"/>
        <w:rPr>
          <w:rFonts w:ascii="Times New Roman" w:eastAsia="Times New Roman" w:hAnsi="Times New Roman"/>
          <w:b/>
          <w:sz w:val="24"/>
          <w:szCs w:val="24"/>
          <w:lang w:eastAsia="bg-BG"/>
        </w:rPr>
      </w:pPr>
      <w:r w:rsidRPr="00DF2E66">
        <w:rPr>
          <w:rFonts w:ascii="Times New Roman" w:eastAsia="Times New Roman" w:hAnsi="Times New Roman"/>
          <w:b/>
          <w:sz w:val="24"/>
          <w:szCs w:val="24"/>
          <w:lang w:eastAsia="bg-BG"/>
        </w:rPr>
        <w:t>ГЛ. СЧЕТОВОДИТЕЛ:</w:t>
      </w: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p w:rsidR="00F24BEF" w:rsidRDefault="00F24BEF" w:rsidP="00A83EC6">
      <w:pPr>
        <w:spacing w:after="0" w:line="240" w:lineRule="auto"/>
        <w:jc w:val="right"/>
        <w:rPr>
          <w:rFonts w:ascii="Times New Roman" w:hAnsi="Times New Roman" w:cs="Times New Roman"/>
          <w:b/>
          <w:i/>
          <w:sz w:val="24"/>
          <w:szCs w:val="24"/>
          <w:lang w:eastAsia="bg-BG"/>
        </w:rPr>
      </w:pPr>
    </w:p>
    <w:tbl>
      <w:tblPr>
        <w:tblpPr w:leftFromText="141" w:rightFromText="141" w:vertAnchor="text" w:horzAnchor="margin" w:tblpY="-77"/>
        <w:tblW w:w="964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24BEF" w:rsidRPr="00A069EF" w:rsidTr="00F24BEF">
        <w:trPr>
          <w:trHeight w:val="1592"/>
        </w:trPr>
        <w:tc>
          <w:tcPr>
            <w:tcW w:w="1163" w:type="dxa"/>
            <w:tcBorders>
              <w:top w:val="thinThickSmallGap" w:sz="24" w:space="0" w:color="auto"/>
              <w:bottom w:val="thinThickSmallGap" w:sz="24" w:space="0" w:color="auto"/>
            </w:tcBorders>
          </w:tcPr>
          <w:p w:rsidR="00F24BEF" w:rsidRPr="00A069EF" w:rsidRDefault="00F24BEF" w:rsidP="00F24BEF">
            <w:pPr>
              <w:spacing w:after="0" w:line="240" w:lineRule="auto"/>
              <w:ind w:left="-142"/>
              <w:rPr>
                <w:rFonts w:ascii="Calibri" w:eastAsia="Calibri" w:hAnsi="Calibri" w:cs="Times New Roman"/>
              </w:rPr>
            </w:pPr>
            <w:r w:rsidRPr="00A069EF">
              <w:rPr>
                <w:rFonts w:ascii="Calibri" w:eastAsia="Calibri" w:hAnsi="Calibri" w:cs="Times New Roman"/>
                <w:noProof/>
                <w:lang w:eastAsia="bg-BG"/>
              </w:rPr>
              <w:drawing>
                <wp:anchor distT="0" distB="0" distL="114300" distR="114300" simplePos="0" relativeHeight="251683840"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3"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p w:rsidR="00F24BEF" w:rsidRPr="00A069EF" w:rsidRDefault="00F24BEF" w:rsidP="00F24BEF">
            <w:pPr>
              <w:spacing w:after="0" w:line="240" w:lineRule="auto"/>
              <w:ind w:left="-142"/>
              <w:rPr>
                <w:rFonts w:ascii="Calibri" w:eastAsia="Calibri" w:hAnsi="Calibri" w:cs="Times New Roman"/>
              </w:rPr>
            </w:pPr>
          </w:p>
        </w:tc>
        <w:tc>
          <w:tcPr>
            <w:tcW w:w="3407"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alibri" w:eastAsia="Calibri" w:hAnsi="Calibri" w:cs="Times New Roman"/>
                <w:b/>
                <w:color w:val="000000"/>
                <w:sz w:val="12"/>
              </w:rPr>
            </w:pPr>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24BEF" w:rsidRPr="00A069EF" w:rsidRDefault="00F24BEF" w:rsidP="00F24BEF">
            <w:pPr>
              <w:spacing w:after="0" w:line="240" w:lineRule="auto"/>
              <w:ind w:left="-142"/>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3"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TimokU" w:eastAsia="Calibri" w:hAnsi="TimokU" w:cs="Times New Roman"/>
                <w:b/>
                <w:color w:val="000000"/>
                <w:sz w:val="8"/>
                <w:lang w:val="ru-RU"/>
              </w:rPr>
            </w:pPr>
          </w:p>
          <w:p w:rsidR="00F24BEF" w:rsidRPr="00A069EF" w:rsidRDefault="00F24BEF" w:rsidP="00F24BEF">
            <w:pPr>
              <w:spacing w:after="0" w:line="240" w:lineRule="auto"/>
              <w:ind w:left="-142"/>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24BEF" w:rsidRPr="00A069EF" w:rsidRDefault="00F24BEF" w:rsidP="00F24BEF">
            <w:pPr>
              <w:spacing w:after="0" w:line="240" w:lineRule="auto"/>
              <w:ind w:left="-142"/>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24BEF" w:rsidRPr="00A069EF" w:rsidRDefault="00F24BEF" w:rsidP="00F24BEF">
            <w:pPr>
              <w:spacing w:after="0" w:line="240" w:lineRule="auto"/>
              <w:ind w:left="-142"/>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24BEF" w:rsidRPr="00A069EF" w:rsidRDefault="00F24BEF" w:rsidP="00F24BEF">
            <w:pPr>
              <w:spacing w:after="0" w:line="240" w:lineRule="auto"/>
              <w:ind w:left="-142"/>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24BEF" w:rsidRPr="00A069EF" w:rsidRDefault="00F24BEF" w:rsidP="00F24BEF">
            <w:pPr>
              <w:spacing w:after="0" w:line="240" w:lineRule="auto"/>
              <w:ind w:left="-142"/>
              <w:jc w:val="center"/>
              <w:rPr>
                <w:rFonts w:ascii="Courier" w:eastAsia="Calibri" w:hAnsi="Courier" w:cs="Times New Roman"/>
                <w:sz w:val="12"/>
              </w:rPr>
            </w:pPr>
          </w:p>
          <w:p w:rsidR="00F24BEF" w:rsidRPr="00A069EF" w:rsidRDefault="00F24BEF" w:rsidP="00F24BEF">
            <w:pPr>
              <w:spacing w:after="0" w:line="240" w:lineRule="auto"/>
              <w:ind w:left="-142"/>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4"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24BEF" w:rsidRPr="00A069EF" w:rsidTr="00F24BEF">
        <w:trPr>
          <w:trHeight w:val="356"/>
        </w:trPr>
        <w:tc>
          <w:tcPr>
            <w:tcW w:w="9648" w:type="dxa"/>
            <w:gridSpan w:val="4"/>
            <w:tcBorders>
              <w:top w:val="thinThickSmallGap" w:sz="24" w:space="0" w:color="auto"/>
              <w:bottom w:val="thinThickSmallGap" w:sz="24" w:space="0" w:color="auto"/>
            </w:tcBorders>
          </w:tcPr>
          <w:p w:rsidR="00F24BEF" w:rsidRPr="00A069EF" w:rsidRDefault="00F24BEF" w:rsidP="00F24BEF">
            <w:pPr>
              <w:spacing w:after="0"/>
              <w:ind w:left="-142"/>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907CB6" w:rsidRPr="003F2B1F" w:rsidRDefault="00A83EC6" w:rsidP="00F24BEF">
      <w:pPr>
        <w:spacing w:after="0" w:line="240" w:lineRule="auto"/>
        <w:ind w:right="-426"/>
        <w:jc w:val="right"/>
        <w:rPr>
          <w:rFonts w:ascii="Times New Roman" w:hAnsi="Times New Roman" w:cs="Times New Roman"/>
          <w:b/>
          <w:i/>
          <w:sz w:val="24"/>
          <w:szCs w:val="24"/>
          <w:lang w:eastAsia="bg-BG"/>
        </w:rPr>
      </w:pPr>
      <w:r>
        <w:rPr>
          <w:rFonts w:ascii="Times New Roman" w:hAnsi="Times New Roman" w:cs="Times New Roman"/>
          <w:b/>
          <w:i/>
          <w:sz w:val="24"/>
          <w:szCs w:val="24"/>
          <w:lang w:eastAsia="bg-BG"/>
        </w:rPr>
        <w:t>П</w:t>
      </w:r>
      <w:r w:rsidR="00907CB6" w:rsidRPr="003F2B1F">
        <w:rPr>
          <w:rFonts w:ascii="Times New Roman" w:hAnsi="Times New Roman" w:cs="Times New Roman"/>
          <w:b/>
          <w:i/>
          <w:sz w:val="24"/>
          <w:szCs w:val="24"/>
          <w:lang w:eastAsia="bg-BG"/>
        </w:rPr>
        <w:t xml:space="preserve">риложение № </w:t>
      </w:r>
      <w:r w:rsidR="00F07E7D" w:rsidRPr="003F2B1F">
        <w:rPr>
          <w:rFonts w:ascii="Times New Roman" w:hAnsi="Times New Roman" w:cs="Times New Roman"/>
          <w:b/>
          <w:i/>
          <w:sz w:val="24"/>
          <w:szCs w:val="24"/>
          <w:lang w:eastAsia="bg-BG"/>
        </w:rPr>
        <w:t>6</w:t>
      </w:r>
      <w:r w:rsidR="00907CB6" w:rsidRPr="003F2B1F">
        <w:rPr>
          <w:rFonts w:ascii="Times New Roman" w:hAnsi="Times New Roman" w:cs="Times New Roman"/>
          <w:b/>
          <w:i/>
          <w:sz w:val="24"/>
          <w:szCs w:val="24"/>
          <w:lang w:eastAsia="bg-BG"/>
        </w:rPr>
        <w:t>.1</w:t>
      </w:r>
      <w:r w:rsidR="00F07E7D" w:rsidRPr="003F2B1F">
        <w:rPr>
          <w:rFonts w:ascii="Times New Roman" w:hAnsi="Times New Roman" w:cs="Times New Roman"/>
          <w:b/>
          <w:i/>
          <w:sz w:val="24"/>
          <w:szCs w:val="24"/>
          <w:lang w:eastAsia="bg-BG"/>
        </w:rPr>
        <w:t>.</w:t>
      </w:r>
    </w:p>
    <w:p w:rsidR="00907CB6" w:rsidRPr="003F2B1F" w:rsidRDefault="00907CB6" w:rsidP="00F24BEF">
      <w:pPr>
        <w:spacing w:after="0" w:line="240" w:lineRule="auto"/>
        <w:ind w:right="-426"/>
        <w:jc w:val="right"/>
        <w:rPr>
          <w:rFonts w:ascii="Times New Roman" w:hAnsi="Times New Roman" w:cs="Times New Roman"/>
          <w:b/>
          <w:bCs/>
          <w:i/>
          <w:sz w:val="24"/>
          <w:szCs w:val="24"/>
          <w:lang w:eastAsia="bg-BG"/>
        </w:rPr>
      </w:pPr>
      <w:r w:rsidRPr="003F2B1F">
        <w:rPr>
          <w:rFonts w:ascii="Times New Roman" w:hAnsi="Times New Roman" w:cs="Times New Roman"/>
          <w:b/>
          <w:i/>
          <w:sz w:val="24"/>
          <w:szCs w:val="24"/>
          <w:lang w:eastAsia="bg-BG"/>
        </w:rPr>
        <w:t>Към договор за услуга №………..</w:t>
      </w:r>
    </w:p>
    <w:p w:rsidR="00907CB6" w:rsidRPr="003F2B1F" w:rsidRDefault="00907CB6" w:rsidP="00907CB6">
      <w:pPr>
        <w:jc w:val="both"/>
        <w:rPr>
          <w:rFonts w:ascii="Times New Roman" w:hAnsi="Times New Roman" w:cs="Times New Roman"/>
          <w:bCs/>
          <w:sz w:val="24"/>
          <w:szCs w:val="24"/>
          <w:lang w:eastAsia="bg-BG"/>
        </w:rPr>
      </w:pPr>
    </w:p>
    <w:p w:rsidR="00907CB6" w:rsidRPr="003F2B1F" w:rsidRDefault="00907CB6" w:rsidP="00907CB6">
      <w:pPr>
        <w:jc w:val="both"/>
        <w:rPr>
          <w:rFonts w:ascii="Times New Roman" w:hAnsi="Times New Roman" w:cs="Times New Roman"/>
          <w:bCs/>
          <w:sz w:val="24"/>
          <w:szCs w:val="24"/>
          <w:lang w:eastAsia="bg-BG"/>
        </w:rPr>
      </w:pPr>
      <w:r w:rsidRPr="003F2B1F">
        <w:rPr>
          <w:rFonts w:ascii="Times New Roman" w:hAnsi="Times New Roman" w:cs="Times New Roman"/>
          <w:bCs/>
          <w:sz w:val="24"/>
          <w:szCs w:val="24"/>
          <w:lang w:eastAsia="bg-BG"/>
        </w:rPr>
        <w:t>ДО</w:t>
      </w:r>
    </w:p>
    <w:p w:rsidR="00907CB6" w:rsidRPr="003F2B1F" w:rsidRDefault="00907CB6" w:rsidP="00907CB6">
      <w:pPr>
        <w:tabs>
          <w:tab w:val="left" w:pos="709"/>
        </w:tabs>
        <w:jc w:val="both"/>
        <w:rPr>
          <w:rFonts w:ascii="Times New Roman" w:hAnsi="Times New Roman" w:cs="Times New Roman"/>
          <w:b/>
          <w:sz w:val="24"/>
          <w:szCs w:val="24"/>
        </w:rPr>
      </w:pPr>
      <w:r w:rsidRPr="003F2B1F">
        <w:rPr>
          <w:rFonts w:ascii="Times New Roman" w:hAnsi="Times New Roman" w:cs="Times New Roman"/>
          <w:b/>
          <w:sz w:val="24"/>
          <w:szCs w:val="24"/>
        </w:rPr>
        <w:t xml:space="preserve">„……………………………, </w:t>
      </w:r>
      <w:r w:rsidRPr="003F2B1F">
        <w:rPr>
          <w:rFonts w:ascii="Times New Roman" w:hAnsi="Times New Roman" w:cs="Times New Roman"/>
          <w:sz w:val="24"/>
          <w:szCs w:val="24"/>
        </w:rPr>
        <w:t>ЕИК …………………, със седалище и адрес на управление, представлявано от ………………………….</w:t>
      </w:r>
      <w:r w:rsidRPr="003F2B1F">
        <w:rPr>
          <w:rFonts w:ascii="Times New Roman" w:hAnsi="Times New Roman" w:cs="Times New Roman"/>
          <w:b/>
          <w:sz w:val="24"/>
          <w:szCs w:val="24"/>
        </w:rPr>
        <w:t>,</w:t>
      </w:r>
      <w:r w:rsidR="00F24BEF">
        <w:rPr>
          <w:rFonts w:ascii="Times New Roman" w:hAnsi="Times New Roman" w:cs="Times New Roman"/>
          <w:b/>
          <w:sz w:val="24"/>
          <w:szCs w:val="24"/>
        </w:rPr>
        <w:t xml:space="preserve"> </w:t>
      </w:r>
      <w:r w:rsidRPr="003F2B1F">
        <w:rPr>
          <w:rFonts w:ascii="Times New Roman" w:hAnsi="Times New Roman" w:cs="Times New Roman"/>
          <w:sz w:val="24"/>
          <w:szCs w:val="24"/>
        </w:rPr>
        <w:t xml:space="preserve">наричано по-долу за краткост – </w:t>
      </w:r>
      <w:r w:rsidRPr="003F2B1F">
        <w:rPr>
          <w:rFonts w:ascii="Times New Roman" w:hAnsi="Times New Roman" w:cs="Times New Roman"/>
          <w:b/>
          <w:sz w:val="24"/>
          <w:szCs w:val="24"/>
        </w:rPr>
        <w:t xml:space="preserve">ИЗПЪЛНИТЕЛ, </w:t>
      </w:r>
    </w:p>
    <w:p w:rsidR="00B730A4" w:rsidRDefault="00B730A4" w:rsidP="00907CB6">
      <w:pPr>
        <w:jc w:val="center"/>
        <w:rPr>
          <w:rFonts w:ascii="Times New Roman" w:hAnsi="Times New Roman" w:cs="Times New Roman"/>
          <w:b/>
          <w:bCs/>
          <w:sz w:val="24"/>
          <w:szCs w:val="24"/>
          <w:u w:val="single"/>
          <w:lang w:eastAsia="bg-BG"/>
        </w:rPr>
      </w:pP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Възлагателно писмо</w:t>
      </w:r>
    </w:p>
    <w:p w:rsidR="00907CB6" w:rsidRPr="003F2B1F" w:rsidRDefault="00907CB6" w:rsidP="00F24BEF">
      <w:pPr>
        <w:spacing w:after="0" w:line="240" w:lineRule="auto"/>
        <w:jc w:val="center"/>
        <w:rPr>
          <w:rFonts w:ascii="Times New Roman" w:hAnsi="Times New Roman" w:cs="Times New Roman"/>
          <w:b/>
          <w:bCs/>
          <w:sz w:val="24"/>
          <w:szCs w:val="24"/>
          <w:u w:val="single"/>
          <w:lang w:eastAsia="bg-BG"/>
        </w:rPr>
      </w:pPr>
      <w:r w:rsidRPr="003F2B1F">
        <w:rPr>
          <w:rFonts w:ascii="Times New Roman" w:hAnsi="Times New Roman" w:cs="Times New Roman"/>
          <w:b/>
          <w:bCs/>
          <w:sz w:val="24"/>
          <w:szCs w:val="24"/>
          <w:u w:val="single"/>
          <w:lang w:eastAsia="bg-BG"/>
        </w:rPr>
        <w:t xml:space="preserve"> за стартиране изпълнението на дейностите по сграда/СС:</w:t>
      </w:r>
    </w:p>
    <w:p w:rsidR="00907CB6" w:rsidRPr="00CF76E6" w:rsidRDefault="00907CB6" w:rsidP="00907CB6">
      <w:pPr>
        <w:autoSpaceDE w:val="0"/>
        <w:autoSpaceDN w:val="0"/>
        <w:adjustRightInd w:val="0"/>
        <w:ind w:firstLine="708"/>
        <w:jc w:val="both"/>
        <w:rPr>
          <w:rFonts w:ascii="Times New Roman" w:eastAsia="Times New Roman" w:hAnsi="Times New Roman" w:cs="Times New Roman"/>
          <w:sz w:val="24"/>
          <w:szCs w:val="24"/>
        </w:rPr>
      </w:pPr>
      <w:r w:rsidRPr="00CF76E6">
        <w:rPr>
          <w:rFonts w:ascii="Times New Roman" w:eastAsia="Times New Roman" w:hAnsi="Times New Roman" w:cs="Times New Roman"/>
          <w:sz w:val="24"/>
          <w:szCs w:val="24"/>
        </w:rPr>
        <w:t>1. ……………..</w:t>
      </w:r>
    </w:p>
    <w:p w:rsidR="00F24BEF" w:rsidRDefault="00F24BEF" w:rsidP="00907CB6">
      <w:pPr>
        <w:ind w:firstLine="720"/>
        <w:jc w:val="both"/>
        <w:rPr>
          <w:rFonts w:ascii="Times New Roman" w:hAnsi="Times New Roman" w:cs="Times New Roman"/>
          <w:b/>
          <w:sz w:val="24"/>
          <w:szCs w:val="24"/>
          <w:lang w:val="ru-RU"/>
        </w:rPr>
      </w:pPr>
    </w:p>
    <w:p w:rsidR="00907CB6" w:rsidRPr="00CF76E6" w:rsidRDefault="00907CB6" w:rsidP="00907CB6">
      <w:pPr>
        <w:ind w:firstLine="720"/>
        <w:jc w:val="both"/>
        <w:rPr>
          <w:rFonts w:ascii="Times New Roman" w:hAnsi="Times New Roman" w:cs="Times New Roman"/>
          <w:bCs/>
          <w:sz w:val="24"/>
          <w:szCs w:val="24"/>
          <w:lang w:eastAsia="bg-BG"/>
        </w:rPr>
      </w:pPr>
      <w:r w:rsidRPr="00CF76E6">
        <w:rPr>
          <w:rFonts w:ascii="Times New Roman" w:hAnsi="Times New Roman" w:cs="Times New Roman"/>
          <w:b/>
          <w:sz w:val="24"/>
          <w:szCs w:val="24"/>
          <w:lang w:val="ru-RU"/>
        </w:rPr>
        <w:t>Община</w:t>
      </w:r>
      <w:r w:rsidRPr="00CF76E6">
        <w:rPr>
          <w:rFonts w:ascii="Times New Roman" w:hAnsi="Times New Roman" w:cs="Times New Roman"/>
          <w:b/>
          <w:sz w:val="24"/>
          <w:szCs w:val="24"/>
        </w:rPr>
        <w:t>…………,</w:t>
      </w:r>
      <w:r w:rsidRPr="00CF76E6">
        <w:rPr>
          <w:rFonts w:ascii="Times New Roman" w:hAnsi="Times New Roman" w:cs="Times New Roman"/>
          <w:sz w:val="24"/>
          <w:szCs w:val="24"/>
          <w:lang w:val="ru-RU"/>
        </w:rPr>
        <w:t xml:space="preserve"> БУЛСТАТ</w:t>
      </w:r>
      <w:r w:rsidRPr="00CF76E6">
        <w:rPr>
          <w:rFonts w:ascii="Times New Roman" w:hAnsi="Times New Roman" w:cs="Times New Roman"/>
          <w:sz w:val="24"/>
          <w:szCs w:val="24"/>
        </w:rPr>
        <w:t xml:space="preserve"> …………</w:t>
      </w:r>
      <w:r w:rsidRPr="00CF76E6">
        <w:rPr>
          <w:rFonts w:ascii="Times New Roman" w:hAnsi="Times New Roman" w:cs="Times New Roman"/>
          <w:sz w:val="24"/>
          <w:szCs w:val="24"/>
          <w:lang w:val="ru-RU"/>
        </w:rPr>
        <w:t>, със седалище и адрес на управление: ……….., представлявана от …………</w:t>
      </w:r>
      <w:r w:rsidRPr="00CF76E6">
        <w:rPr>
          <w:rFonts w:ascii="Times New Roman" w:hAnsi="Times New Roman" w:cs="Times New Roman"/>
          <w:sz w:val="24"/>
          <w:szCs w:val="24"/>
        </w:rPr>
        <w:t xml:space="preserve">, наричана по-долу за краткост </w:t>
      </w:r>
      <w:r w:rsidRPr="00CF76E6">
        <w:rPr>
          <w:rFonts w:ascii="Times New Roman" w:hAnsi="Times New Roman" w:cs="Times New Roman"/>
          <w:b/>
          <w:sz w:val="24"/>
          <w:szCs w:val="24"/>
        </w:rPr>
        <w:t xml:space="preserve">ВЪЗЛОЖИТЕЛ, </w:t>
      </w:r>
      <w:r w:rsidRPr="00CF76E6">
        <w:rPr>
          <w:rFonts w:ascii="Times New Roman" w:hAnsi="Times New Roman" w:cs="Times New Roman"/>
          <w:bCs/>
          <w:sz w:val="24"/>
          <w:szCs w:val="24"/>
          <w:lang w:eastAsia="bg-BG"/>
        </w:rPr>
        <w:t>на основание чл.4, ал.4 от Раздел І</w:t>
      </w:r>
      <w:r w:rsidRPr="00CF76E6">
        <w:rPr>
          <w:rFonts w:ascii="Times New Roman" w:hAnsi="Times New Roman" w:cs="Times New Roman"/>
          <w:bCs/>
          <w:sz w:val="24"/>
          <w:szCs w:val="24"/>
          <w:lang w:val="en-US" w:eastAsia="bg-BG"/>
        </w:rPr>
        <w:t>V</w:t>
      </w:r>
      <w:r w:rsidRPr="00CF76E6">
        <w:rPr>
          <w:rFonts w:ascii="Times New Roman" w:hAnsi="Times New Roman" w:cs="Times New Roman"/>
          <w:bCs/>
          <w:sz w:val="24"/>
          <w:szCs w:val="24"/>
          <w:lang w:eastAsia="bg-BG"/>
        </w:rPr>
        <w:t xml:space="preserve"> на договор № ………………………., Ви указвам в срок от </w:t>
      </w:r>
      <w:r w:rsidRPr="00CF76E6">
        <w:rPr>
          <w:rFonts w:ascii="Times New Roman" w:hAnsi="Times New Roman" w:cs="Times New Roman"/>
          <w:b/>
          <w:bCs/>
          <w:i/>
          <w:sz w:val="24"/>
          <w:szCs w:val="24"/>
          <w:lang w:eastAsia="bg-BG"/>
        </w:rPr>
        <w:t>………..(попълва се съгласно техническото предложение на участника)</w:t>
      </w:r>
      <w:r w:rsidRPr="00CF76E6">
        <w:rPr>
          <w:rFonts w:ascii="Times New Roman" w:hAnsi="Times New Roman" w:cs="Times New Roman"/>
          <w:bCs/>
          <w:sz w:val="24"/>
          <w:szCs w:val="24"/>
          <w:lang w:eastAsia="bg-BG"/>
        </w:rPr>
        <w:t xml:space="preserve"> календарни дни считано от датата на получаване на настоящето писмо да извършите услугата предмет на договора, като изготвите и предадете необходимите документи в обхват и съдържание  съгласно раздел VІІ от договора  за следната сграда: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бл. №, …………, ж.к. …………………………………………, бр. входове, апартаменти ………………………………..РЗП, идентификатор…………………………………/ описва се подробно сградата/ . За извършване на дейностите по НПЕЕМЖС по тази сграда има сключен договор №………………… между СС и Община………….;</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numPr>
          <w:ilvl w:val="0"/>
          <w:numId w:val="15"/>
        </w:numPr>
        <w:suppressAutoHyphens/>
        <w:autoSpaceDE w:val="0"/>
        <w:autoSpaceDN w:val="0"/>
        <w:adjustRightInd w:val="0"/>
        <w:spacing w:after="0" w:line="240" w:lineRule="auto"/>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w:t>
      </w: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i/>
          <w:sz w:val="24"/>
          <w:szCs w:val="24"/>
          <w:lang w:eastAsia="bg-BG"/>
        </w:rPr>
      </w:pPr>
      <w:r w:rsidRPr="00CF76E6">
        <w:rPr>
          <w:rFonts w:ascii="Times New Roman" w:hAnsi="Times New Roman" w:cs="Times New Roman"/>
          <w:bCs/>
          <w:sz w:val="24"/>
          <w:szCs w:val="24"/>
          <w:lang w:eastAsia="bg-BG"/>
        </w:rPr>
        <w:tab/>
        <w:t>(</w:t>
      </w:r>
      <w:r w:rsidRPr="00CF76E6">
        <w:rPr>
          <w:rFonts w:ascii="Times New Roman" w:hAnsi="Times New Roman" w:cs="Times New Roman"/>
          <w:bCs/>
          <w:i/>
          <w:sz w:val="24"/>
          <w:szCs w:val="24"/>
          <w:lang w:eastAsia="bg-BG"/>
        </w:rPr>
        <w:t>Описват се всички сгради, предмет на обществената поръчка.)</w:t>
      </w:r>
    </w:p>
    <w:p w:rsidR="00907CB6" w:rsidRPr="00CF76E6" w:rsidRDefault="00907CB6" w:rsidP="00907CB6">
      <w:pPr>
        <w:widowControl w:val="0"/>
        <w:tabs>
          <w:tab w:val="left" w:pos="1133"/>
        </w:tabs>
        <w:autoSpaceDE w:val="0"/>
        <w:autoSpaceDN w:val="0"/>
        <w:adjustRightInd w:val="0"/>
        <w:spacing w:before="134" w:line="274" w:lineRule="exact"/>
        <w:jc w:val="both"/>
        <w:rPr>
          <w:rFonts w:ascii="Times New Roman" w:hAnsi="Times New Roman" w:cs="Times New Roman"/>
          <w:bCs/>
          <w:sz w:val="24"/>
          <w:szCs w:val="24"/>
          <w:lang w:eastAsia="bg-BG"/>
        </w:rPr>
      </w:pPr>
      <w:r w:rsidRPr="00CF76E6">
        <w:rPr>
          <w:rFonts w:ascii="Times New Roman" w:hAnsi="Times New Roman" w:cs="Times New Roman"/>
          <w:bCs/>
          <w:sz w:val="24"/>
          <w:szCs w:val="24"/>
          <w:lang w:eastAsia="bg-BG"/>
        </w:rPr>
        <w:t xml:space="preserve">Съгласно договорената в раздел ІІ на Договор № ………………………. и ценова оферта на изпълнителя, неразделна част от Договор № ………….. цена на общата стойност на услугата, </w:t>
      </w:r>
      <w:r w:rsidRPr="00CF76E6">
        <w:rPr>
          <w:rFonts w:ascii="Times New Roman" w:hAnsi="Times New Roman" w:cs="Times New Roman"/>
          <w:b/>
          <w:bCs/>
          <w:sz w:val="24"/>
          <w:szCs w:val="24"/>
          <w:u w:val="single"/>
          <w:lang w:eastAsia="bg-BG"/>
        </w:rPr>
        <w:t>за конкретна сграда,</w:t>
      </w:r>
      <w:r w:rsidRPr="00CF76E6">
        <w:rPr>
          <w:rFonts w:ascii="Times New Roman" w:hAnsi="Times New Roman" w:cs="Times New Roman"/>
          <w:bCs/>
          <w:sz w:val="24"/>
          <w:szCs w:val="24"/>
          <w:lang w:eastAsia="bg-BG"/>
        </w:rPr>
        <w:t xml:space="preserve"> посочена в настоящото възлагателно писмо, предмет на договора е в размер на:</w:t>
      </w:r>
    </w:p>
    <w:p w:rsidR="00907CB6" w:rsidRPr="00CF76E6" w:rsidRDefault="00907CB6" w:rsidP="00907CB6">
      <w:pPr>
        <w:widowControl w:val="0"/>
        <w:numPr>
          <w:ilvl w:val="0"/>
          <w:numId w:val="16"/>
        </w:numPr>
        <w:tabs>
          <w:tab w:val="left" w:pos="1133"/>
        </w:tabs>
        <w:suppressAutoHyphens/>
        <w:autoSpaceDE w:val="0"/>
        <w:autoSpaceDN w:val="0"/>
        <w:adjustRightInd w:val="0"/>
        <w:spacing w:before="134" w:after="0" w:line="274" w:lineRule="exact"/>
        <w:jc w:val="both"/>
        <w:rPr>
          <w:rFonts w:ascii="Times New Roman" w:hAnsi="Times New Roman" w:cs="Times New Roman"/>
          <w:sz w:val="24"/>
          <w:szCs w:val="24"/>
          <w:lang w:eastAsia="bg-BG"/>
        </w:rPr>
      </w:pPr>
      <w:r w:rsidRPr="00CF76E6">
        <w:rPr>
          <w:rFonts w:ascii="Times New Roman" w:hAnsi="Times New Roman" w:cs="Times New Roman"/>
          <w:bCs/>
          <w:sz w:val="24"/>
          <w:szCs w:val="24"/>
          <w:lang w:eastAsia="bg-BG"/>
        </w:rPr>
        <w:t>„……………”- …………………………… /……..словом/, без вкл.</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ДДС</w:t>
      </w:r>
      <w:r w:rsidR="00851905">
        <w:rPr>
          <w:rFonts w:ascii="Times New Roman" w:hAnsi="Times New Roman" w:cs="Times New Roman"/>
          <w:bCs/>
          <w:sz w:val="24"/>
          <w:szCs w:val="24"/>
          <w:lang w:eastAsia="bg-BG"/>
        </w:rPr>
        <w:t xml:space="preserve"> </w:t>
      </w:r>
      <w:r w:rsidRPr="00CF76E6">
        <w:rPr>
          <w:rFonts w:ascii="Times New Roman" w:hAnsi="Times New Roman" w:cs="Times New Roman"/>
          <w:bCs/>
          <w:sz w:val="24"/>
          <w:szCs w:val="24"/>
          <w:lang w:eastAsia="bg-BG"/>
        </w:rPr>
        <w:t>и</w:t>
      </w:r>
      <w:r w:rsidR="00851905">
        <w:rPr>
          <w:rFonts w:ascii="Times New Roman" w:hAnsi="Times New Roman" w:cs="Times New Roman"/>
          <w:bCs/>
          <w:sz w:val="24"/>
          <w:szCs w:val="24"/>
          <w:lang w:eastAsia="bg-BG"/>
        </w:rPr>
        <w:t xml:space="preserve"> ....................лв. /</w:t>
      </w:r>
      <w:r w:rsidRPr="00CF76E6">
        <w:rPr>
          <w:rFonts w:ascii="Times New Roman" w:hAnsi="Times New Roman" w:cs="Times New Roman"/>
          <w:bCs/>
          <w:sz w:val="24"/>
          <w:szCs w:val="24"/>
          <w:lang w:eastAsia="bg-BG"/>
        </w:rPr>
        <w:t>словом</w:t>
      </w:r>
      <w:r w:rsidR="00851905">
        <w:rPr>
          <w:rFonts w:ascii="Times New Roman" w:hAnsi="Times New Roman" w:cs="Times New Roman"/>
          <w:bCs/>
          <w:sz w:val="24"/>
          <w:szCs w:val="24"/>
          <w:lang w:eastAsia="bg-BG"/>
        </w:rPr>
        <w:t>: …………</w:t>
      </w:r>
      <w:r w:rsidRPr="00CF76E6">
        <w:rPr>
          <w:rFonts w:ascii="Times New Roman" w:hAnsi="Times New Roman" w:cs="Times New Roman"/>
          <w:bCs/>
          <w:sz w:val="24"/>
          <w:szCs w:val="24"/>
          <w:lang w:eastAsia="bg-BG"/>
        </w:rPr>
        <w:t>/, с вкл. ДДС, съгласно ценовата Ви оферта;</w:t>
      </w:r>
    </w:p>
    <w:p w:rsidR="00907CB6" w:rsidRPr="00CF76E6" w:rsidRDefault="00907CB6" w:rsidP="00907CB6">
      <w:pPr>
        <w:ind w:right="-288"/>
        <w:jc w:val="both"/>
        <w:rPr>
          <w:rFonts w:ascii="Times New Roman" w:eastAsia="Times New Roman" w:hAnsi="Times New Roman" w:cs="Times New Roman"/>
          <w:b/>
          <w:bCs/>
          <w:sz w:val="24"/>
          <w:szCs w:val="24"/>
          <w:lang w:eastAsia="bg-BG"/>
        </w:rPr>
      </w:pPr>
    </w:p>
    <w:p w:rsidR="00907CB6" w:rsidRPr="00CF76E6" w:rsidRDefault="00907CB6" w:rsidP="00907CB6">
      <w:pPr>
        <w:widowControl w:val="0"/>
        <w:autoSpaceDE w:val="0"/>
        <w:autoSpaceDN w:val="0"/>
        <w:adjustRightInd w:val="0"/>
        <w:jc w:val="both"/>
        <w:rPr>
          <w:rFonts w:ascii="Times New Roman" w:hAnsi="Times New Roman" w:cs="Times New Roman"/>
          <w:bCs/>
          <w:sz w:val="24"/>
          <w:szCs w:val="24"/>
          <w:lang w:eastAsia="bg-BG"/>
        </w:rPr>
      </w:pP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hAnsi="Times New Roman" w:cs="Times New Roman"/>
          <w:bCs/>
          <w:sz w:val="24"/>
          <w:szCs w:val="24"/>
          <w:lang w:eastAsia="bg-BG"/>
        </w:rPr>
        <w:t xml:space="preserve">Съгласно  Раздел ІІІ на договор № ……………………….,  за получаване на </w:t>
      </w:r>
      <w:r w:rsidRPr="00CF76E6">
        <w:rPr>
          <w:rFonts w:ascii="Times New Roman" w:eastAsia="Calibri" w:hAnsi="Times New Roman" w:cs="Times New Roman"/>
          <w:sz w:val="24"/>
          <w:szCs w:val="24"/>
        </w:rPr>
        <w:t>авансово плащане в размер до 35%  /тридесет и пет процента/  равняващ се на  ………….лв. за обект:……………, следва да представите  гаранция за цялата стойност на авансовото плащане.</w:t>
      </w:r>
    </w:p>
    <w:p w:rsidR="00907CB6" w:rsidRPr="00CF76E6" w:rsidRDefault="00907CB6" w:rsidP="00907CB6">
      <w:pPr>
        <w:widowControl w:val="0"/>
        <w:autoSpaceDE w:val="0"/>
        <w:autoSpaceDN w:val="0"/>
        <w:adjustRightInd w:val="0"/>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Гаранцията се освобождава след окончателното плащане.</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Изпълнението на услугата и предаването на готовия продукт е съгласно клаузите на договора.</w:t>
      </w:r>
    </w:p>
    <w:p w:rsidR="00907CB6" w:rsidRPr="00CF76E6" w:rsidRDefault="00907CB6" w:rsidP="00907CB6">
      <w:pPr>
        <w:spacing w:after="200" w:line="276" w:lineRule="auto"/>
        <w:jc w:val="both"/>
        <w:rPr>
          <w:rFonts w:ascii="Times New Roman" w:eastAsia="Calibri" w:hAnsi="Times New Roman" w:cs="Times New Roman"/>
          <w:sz w:val="24"/>
          <w:szCs w:val="24"/>
        </w:rPr>
      </w:pPr>
      <w:r w:rsidRPr="00CF76E6">
        <w:rPr>
          <w:rFonts w:ascii="Times New Roman" w:eastAsia="Calibri" w:hAnsi="Times New Roman" w:cs="Times New Roman"/>
          <w:sz w:val="24"/>
          <w:szCs w:val="24"/>
        </w:rPr>
        <w:t xml:space="preserve">С настоящето Ви предоставяме наличната проектна документация </w:t>
      </w:r>
      <w:r w:rsidRPr="00CF76E6">
        <w:rPr>
          <w:rFonts w:ascii="Times New Roman" w:eastAsia="Calibri" w:hAnsi="Times New Roman" w:cs="Times New Roman"/>
          <w:i/>
          <w:sz w:val="24"/>
          <w:szCs w:val="24"/>
        </w:rPr>
        <w:t>/ако е налична такава/</w:t>
      </w:r>
      <w:r w:rsidRPr="00CF76E6">
        <w:rPr>
          <w:rFonts w:ascii="Times New Roman" w:eastAsia="Calibri" w:hAnsi="Times New Roman" w:cs="Times New Roman"/>
          <w:sz w:val="24"/>
          <w:szCs w:val="24"/>
        </w:rPr>
        <w:t xml:space="preserve"> за сграда:…………., в обхват: ……………………. (</w:t>
      </w:r>
      <w:r w:rsidRPr="00CF76E6">
        <w:rPr>
          <w:rFonts w:ascii="Times New Roman" w:eastAsia="Calibri" w:hAnsi="Times New Roman" w:cs="Times New Roman"/>
          <w:i/>
          <w:sz w:val="24"/>
          <w:szCs w:val="24"/>
        </w:rPr>
        <w:t>Описва се подборно какво се предоставя на Изпълнителя по части или че не е налична такава документация за всяка от сградите, ако е приложимо</w:t>
      </w:r>
      <w:r w:rsidRPr="00CF76E6">
        <w:rPr>
          <w:rFonts w:ascii="Times New Roman" w:eastAsia="Calibri" w:hAnsi="Times New Roman" w:cs="Times New Roman"/>
          <w:sz w:val="24"/>
          <w:szCs w:val="24"/>
        </w:rPr>
        <w:t xml:space="preserve">) </w:t>
      </w:r>
    </w:p>
    <w:p w:rsidR="00907CB6" w:rsidRPr="00CF76E6" w:rsidRDefault="00907CB6" w:rsidP="00907CB6">
      <w:pPr>
        <w:ind w:left="1416" w:hanging="709"/>
        <w:jc w:val="both"/>
        <w:rPr>
          <w:rFonts w:ascii="Times New Roman" w:eastAsia="Times New Roman" w:hAnsi="Times New Roman" w:cs="Times New Roman"/>
          <w:b/>
          <w:sz w:val="24"/>
          <w:szCs w:val="24"/>
          <w:lang w:val="en-US"/>
        </w:rPr>
      </w:pPr>
      <w:r w:rsidRPr="00CF76E6">
        <w:rPr>
          <w:rFonts w:ascii="Times New Roman" w:eastAsia="Times New Roman" w:hAnsi="Times New Roman" w:cs="Times New Roman"/>
          <w:b/>
          <w:sz w:val="24"/>
          <w:szCs w:val="24"/>
        </w:rPr>
        <w:t>……………..</w:t>
      </w:r>
    </w:p>
    <w:p w:rsidR="00907CB6" w:rsidRPr="00907CB6" w:rsidRDefault="00907CB6" w:rsidP="00377F4A">
      <w:pPr>
        <w:ind w:firstLine="707"/>
        <w:jc w:val="both"/>
        <w:rPr>
          <w:rFonts w:ascii="Times New Roman" w:eastAsia="Calibri" w:hAnsi="Times New Roman" w:cs="Times New Roman"/>
          <w:sz w:val="24"/>
          <w:szCs w:val="24"/>
        </w:rPr>
      </w:pPr>
      <w:r w:rsidRPr="00CF76E6">
        <w:rPr>
          <w:rFonts w:ascii="Times New Roman" w:eastAsia="Times New Roman" w:hAnsi="Times New Roman" w:cs="Times New Roman"/>
          <w:b/>
          <w:sz w:val="24"/>
          <w:szCs w:val="24"/>
          <w:lang w:val="en-US" w:eastAsia="bg-BG"/>
        </w:rPr>
        <w:t>Кмет</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на</w:t>
      </w:r>
      <w:r w:rsidR="00377F4A">
        <w:rPr>
          <w:rFonts w:ascii="Times New Roman" w:eastAsia="Times New Roman" w:hAnsi="Times New Roman" w:cs="Times New Roman"/>
          <w:b/>
          <w:sz w:val="24"/>
          <w:szCs w:val="24"/>
          <w:lang w:eastAsia="bg-BG"/>
        </w:rPr>
        <w:t xml:space="preserve"> </w:t>
      </w:r>
      <w:r w:rsidRPr="00CF76E6">
        <w:rPr>
          <w:rFonts w:ascii="Times New Roman" w:eastAsia="Times New Roman" w:hAnsi="Times New Roman" w:cs="Times New Roman"/>
          <w:b/>
          <w:sz w:val="24"/>
          <w:szCs w:val="24"/>
          <w:lang w:val="en-US" w:eastAsia="bg-BG"/>
        </w:rPr>
        <w:t>Община</w:t>
      </w:r>
      <w:r w:rsidR="00377F4A">
        <w:rPr>
          <w:rFonts w:ascii="Times New Roman" w:eastAsia="Times New Roman" w:hAnsi="Times New Roman" w:cs="Times New Roman"/>
          <w:b/>
          <w:sz w:val="24"/>
          <w:szCs w:val="24"/>
          <w:lang w:eastAsia="bg-BG"/>
        </w:rPr>
        <w:t xml:space="preserve"> Нови пазар</w:t>
      </w:r>
    </w:p>
    <w:p w:rsidR="00907CB6" w:rsidRPr="00907CB6" w:rsidRDefault="00907CB6" w:rsidP="00907CB6">
      <w:pPr>
        <w:jc w:val="center"/>
        <w:rPr>
          <w:rFonts w:ascii="Times New Roman" w:hAnsi="Times New Roman" w:cs="Times New Roman"/>
          <w:b/>
          <w:sz w:val="24"/>
          <w:szCs w:val="24"/>
        </w:rPr>
      </w:pPr>
      <w:r w:rsidRPr="00907CB6">
        <w:rPr>
          <w:rFonts w:ascii="Times New Roman" w:hAnsi="Times New Roman" w:cs="Times New Roman"/>
          <w:b/>
          <w:sz w:val="24"/>
          <w:szCs w:val="24"/>
        </w:rPr>
        <w:br w:type="page"/>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B730A4" w:rsidRPr="00A069EF" w:rsidTr="00243E27">
        <w:trPr>
          <w:trHeight w:val="1592"/>
        </w:trPr>
        <w:tc>
          <w:tcPr>
            <w:tcW w:w="1163" w:type="dxa"/>
            <w:tcBorders>
              <w:top w:val="thinThickSmallGap" w:sz="24" w:space="0" w:color="auto"/>
              <w:bottom w:val="thinThickSmallGap" w:sz="24" w:space="0" w:color="auto"/>
            </w:tcBorders>
          </w:tcPr>
          <w:p w:rsidR="00B730A4" w:rsidRPr="00A069EF" w:rsidRDefault="00B730A4"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1792"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29"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p w:rsidR="00B730A4" w:rsidRPr="00A069EF" w:rsidRDefault="00B730A4"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alibri" w:eastAsia="Calibri" w:hAnsi="Calibri" w:cs="Times New Roman"/>
                <w:b/>
                <w:color w:val="000000"/>
                <w:sz w:val="12"/>
              </w:rPr>
            </w:pPr>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B730A4" w:rsidRPr="00A069EF" w:rsidRDefault="00B730A4"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B730A4" w:rsidRPr="00A069EF" w:rsidRDefault="00B730A4"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4"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TimokU" w:eastAsia="Calibri" w:hAnsi="TimokU" w:cs="Times New Roman"/>
                <w:b/>
                <w:color w:val="000000"/>
                <w:sz w:val="8"/>
                <w:lang w:val="ru-RU"/>
              </w:rPr>
            </w:pPr>
          </w:p>
          <w:p w:rsidR="00B730A4" w:rsidRPr="00A069EF" w:rsidRDefault="00B730A4"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B730A4" w:rsidRPr="00A069EF" w:rsidRDefault="00B730A4"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B730A4" w:rsidRPr="00A069EF" w:rsidRDefault="00B730A4"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B730A4" w:rsidRPr="00A069EF" w:rsidRDefault="00B730A4"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B730A4" w:rsidRPr="00A069EF" w:rsidRDefault="00B730A4" w:rsidP="00243E27">
            <w:pPr>
              <w:spacing w:after="0" w:line="240" w:lineRule="auto"/>
              <w:jc w:val="center"/>
              <w:rPr>
                <w:rFonts w:ascii="Courier" w:eastAsia="Calibri" w:hAnsi="Courier" w:cs="Times New Roman"/>
                <w:sz w:val="12"/>
              </w:rPr>
            </w:pPr>
          </w:p>
          <w:p w:rsidR="00B730A4" w:rsidRPr="00A069EF" w:rsidRDefault="00B730A4"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0"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B730A4" w:rsidRPr="00A069EF" w:rsidTr="00243E27">
        <w:trPr>
          <w:trHeight w:val="356"/>
        </w:trPr>
        <w:tc>
          <w:tcPr>
            <w:tcW w:w="9648" w:type="dxa"/>
            <w:gridSpan w:val="4"/>
            <w:tcBorders>
              <w:top w:val="thinThickSmallGap" w:sz="24" w:space="0" w:color="auto"/>
              <w:bottom w:val="thinThickSmallGap" w:sz="24" w:space="0" w:color="auto"/>
            </w:tcBorders>
          </w:tcPr>
          <w:p w:rsidR="00B730A4" w:rsidRPr="00A069EF" w:rsidRDefault="00B730A4"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B730A4" w:rsidRDefault="00907CB6" w:rsidP="00907CB6">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907CB6" w:rsidRPr="00B730A4" w:rsidRDefault="00907CB6" w:rsidP="00B730A4">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002C47FC" w:rsidRPr="00907CB6">
        <w:rPr>
          <w:rFonts w:ascii="Times New Roman" w:eastAsia="Times New Roman" w:hAnsi="Times New Roman" w:cs="Times New Roman"/>
          <w:b/>
          <w:sz w:val="24"/>
          <w:szCs w:val="24"/>
        </w:rPr>
        <w:t xml:space="preserve">ПРИЛОЖЕНИЕ </w:t>
      </w:r>
      <w:r w:rsidRPr="00907CB6">
        <w:rPr>
          <w:rFonts w:ascii="Times New Roman" w:eastAsia="Times New Roman" w:hAnsi="Times New Roman" w:cs="Times New Roman"/>
          <w:b/>
          <w:color w:val="000000"/>
          <w:sz w:val="24"/>
          <w:szCs w:val="24"/>
        </w:rPr>
        <w:t xml:space="preserve">№ </w:t>
      </w:r>
      <w:r w:rsidR="00F07E7D">
        <w:rPr>
          <w:rFonts w:ascii="Times New Roman" w:eastAsia="Times New Roman" w:hAnsi="Times New Roman" w:cs="Times New Roman"/>
          <w:b/>
          <w:color w:val="000000"/>
          <w:sz w:val="24"/>
          <w:szCs w:val="24"/>
        </w:rPr>
        <w:t>7</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907CB6" w:rsidRPr="00907CB6" w:rsidRDefault="00907CB6" w:rsidP="00235D43">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по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sidR="00F24BEF">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w:t>
      </w:r>
      <w:bookmarkStart w:id="2" w:name="_GoBack"/>
      <w:bookmarkEnd w:id="2"/>
      <w:r w:rsidRPr="00907CB6">
        <w:rPr>
          <w:rFonts w:ascii="Times New Roman" w:eastAsia="Times New Roman" w:hAnsi="Times New Roman" w:cs="Times New Roman"/>
          <w:i/>
          <w:iCs/>
          <w:color w:val="000000"/>
          <w:sz w:val="24"/>
          <w:szCs w:val="24"/>
        </w:rPr>
        <w:t xml:space="preserve">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sidR="00CF76E6">
        <w:rPr>
          <w:rFonts w:ascii="Times New Roman" w:eastAsia="Times New Roman" w:hAnsi="Times New Roman" w:cs="Times New Roman"/>
          <w:iCs/>
          <w:color w:val="000000"/>
          <w:sz w:val="24"/>
          <w:szCs w:val="24"/>
        </w:rPr>
        <w:t>ъв</w:t>
      </w:r>
      <w:r w:rsidR="00F24BEF">
        <w:rPr>
          <w:rFonts w:ascii="Times New Roman" w:eastAsia="Times New Roman" w:hAnsi="Times New Roman" w:cs="Times New Roman"/>
          <w:iCs/>
          <w:color w:val="000000"/>
          <w:sz w:val="24"/>
          <w:szCs w:val="24"/>
        </w:rPr>
        <w:t xml:space="preserve"> </w:t>
      </w:r>
      <w:r w:rsidR="00CF76E6"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B12D6E" w:rsidRDefault="00B12D6E" w:rsidP="00907CB6">
      <w:pPr>
        <w:spacing w:after="120"/>
        <w:ind w:right="70"/>
        <w:jc w:val="center"/>
        <w:rPr>
          <w:rFonts w:ascii="Times New Roman" w:eastAsia="Times New Roman" w:hAnsi="Times New Roman" w:cs="Times New Roman"/>
          <w:b/>
          <w:iCs/>
          <w:color w:val="000000"/>
          <w:sz w:val="24"/>
          <w:szCs w:val="24"/>
        </w:rPr>
      </w:pPr>
    </w:p>
    <w:p w:rsidR="00907CB6" w:rsidRPr="00907CB6" w:rsidRDefault="00907CB6" w:rsidP="00907CB6">
      <w:pPr>
        <w:spacing w:after="120"/>
        <w:ind w:right="70"/>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ДЕКЛАРИРАМ, че:</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 xml:space="preserve">Представляваното от мен дружество </w:t>
      </w:r>
      <w:r w:rsidRPr="00907CB6">
        <w:rPr>
          <w:rFonts w:ascii="Times New Roman" w:eastAsia="Times New Roman" w:hAnsi="Times New Roman" w:cs="Times New Roman"/>
          <w:iCs/>
          <w:color w:val="000000"/>
          <w:sz w:val="24"/>
          <w:szCs w:val="24"/>
          <w:lang w:val="ru-RU"/>
        </w:rPr>
        <w:t>[</w:t>
      </w:r>
      <w:r w:rsidRPr="00907CB6">
        <w:rPr>
          <w:rFonts w:ascii="Times New Roman" w:eastAsia="Times New Roman" w:hAnsi="Times New Roman" w:cs="Times New Roman"/>
          <w:i/>
          <w:iCs/>
          <w:color w:val="000000"/>
          <w:sz w:val="24"/>
          <w:szCs w:val="24"/>
          <w:lang w:val="en-US"/>
        </w:rPr>
        <w:t>e</w:t>
      </w:r>
      <w:r w:rsidRPr="00907CB6">
        <w:rPr>
          <w:rFonts w:ascii="Times New Roman" w:eastAsia="Times New Roman" w:hAnsi="Times New Roman" w:cs="Times New Roman"/>
          <w:i/>
          <w:iCs/>
          <w:color w:val="000000"/>
          <w:sz w:val="24"/>
          <w:szCs w:val="24"/>
          <w:lang w:val="ru-RU"/>
        </w:rPr>
        <w:t xml:space="preserve"> / </w:t>
      </w:r>
      <w:r w:rsidRPr="00907CB6">
        <w:rPr>
          <w:rFonts w:ascii="Times New Roman" w:eastAsia="Times New Roman" w:hAnsi="Times New Roman" w:cs="Times New Roman"/>
          <w:i/>
          <w:iCs/>
          <w:color w:val="000000"/>
          <w:sz w:val="24"/>
          <w:szCs w:val="24"/>
        </w:rPr>
        <w:t xml:space="preserve">не е </w:t>
      </w:r>
      <w:r w:rsidRPr="00907CB6">
        <w:rPr>
          <w:rFonts w:ascii="Times New Roman" w:eastAsia="Times New Roman" w:hAnsi="Times New Roman" w:cs="Times New Roman"/>
          <w:iCs/>
          <w:color w:val="000000"/>
          <w:sz w:val="24"/>
          <w:szCs w:val="24"/>
          <w:lang w:val="ru-RU"/>
        </w:rPr>
        <w:t xml:space="preserve">] – </w:t>
      </w:r>
      <w:r w:rsidRPr="00907CB6">
        <w:rPr>
          <w:rFonts w:ascii="Times New Roman" w:eastAsia="Times New Roman" w:hAnsi="Times New Roman" w:cs="Times New Roman"/>
          <w:i/>
          <w:iCs/>
          <w:color w:val="000000"/>
          <w:sz w:val="24"/>
          <w:szCs w:val="24"/>
        </w:rPr>
        <w:t>оставя се вярното</w:t>
      </w:r>
      <w:r w:rsidR="00F24BEF">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регистрирано в юрисдикция с преференциален данъчен режим, като е налице изключение по смисъла на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rsidR="00907CB6" w:rsidRPr="00907CB6" w:rsidRDefault="00907CB6" w:rsidP="00907CB6">
      <w:pPr>
        <w:numPr>
          <w:ilvl w:val="0"/>
          <w:numId w:val="13"/>
        </w:numPr>
        <w:tabs>
          <w:tab w:val="left" w:pos="993"/>
        </w:tabs>
        <w:spacing w:after="0" w:line="240" w:lineRule="auto"/>
        <w:ind w:left="0" w:right="68"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Представляваното от мен дружество не е свързано лице по смисъла на §</w:t>
      </w:r>
      <w:r w:rsidRPr="00907CB6">
        <w:rPr>
          <w:rFonts w:ascii="Times New Roman" w:eastAsia="Times New Roman" w:hAnsi="Times New Roman" w:cs="Times New Roman"/>
          <w:iCs/>
          <w:color w:val="000000"/>
          <w:sz w:val="24"/>
          <w:szCs w:val="24"/>
          <w:lang w:val="en-US"/>
        </w:rPr>
        <w:t> </w:t>
      </w:r>
      <w:r w:rsidRPr="00907CB6">
        <w:rPr>
          <w:rFonts w:ascii="Times New Roman" w:eastAsia="Times New Roman" w:hAnsi="Times New Roman" w:cs="Times New Roman"/>
          <w:iCs/>
          <w:color w:val="000000"/>
          <w:sz w:val="24"/>
          <w:szCs w:val="24"/>
        </w:rPr>
        <w:t>1 от Допълнителните разпоредби на Търговския закон</w:t>
      </w:r>
      <w:r w:rsidRPr="00907CB6">
        <w:rPr>
          <w:rFonts w:ascii="Times New Roman" w:eastAsia="Times New Roman" w:hAnsi="Times New Roman" w:cs="Times New Roman"/>
          <w:sz w:val="24"/>
          <w:szCs w:val="24"/>
          <w:vertAlign w:val="superscript"/>
        </w:rPr>
        <w:footnoteReference w:id="2"/>
      </w:r>
      <w:r w:rsidRPr="00907CB6">
        <w:rPr>
          <w:rFonts w:ascii="Times New Roman" w:eastAsia="Times New Roman" w:hAnsi="Times New Roman" w:cs="Times New Roman"/>
          <w:iCs/>
          <w:color w:val="000000"/>
          <w:sz w:val="24"/>
          <w:szCs w:val="24"/>
        </w:rPr>
        <w:t xml:space="preserve"> с дружества, регистрирани в юрисдикция с преференциален данъчен режим.</w:t>
      </w:r>
    </w:p>
    <w:p w:rsidR="00907CB6" w:rsidRPr="00907CB6" w:rsidRDefault="00907CB6" w:rsidP="00907CB6">
      <w:pPr>
        <w:spacing w:after="120"/>
        <w:jc w:val="both"/>
        <w:rPr>
          <w:rFonts w:ascii="Times New Roman" w:eastAsia="Times New Roman" w:hAnsi="Times New Roman" w:cs="Times New Roman"/>
          <w:sz w:val="24"/>
          <w:szCs w:val="24"/>
        </w:rPr>
      </w:pPr>
    </w:p>
    <w:p w:rsidR="00907CB6" w:rsidRPr="00907CB6" w:rsidRDefault="00907CB6" w:rsidP="00907CB6">
      <w:pPr>
        <w:spacing w:after="120"/>
        <w:jc w:val="both"/>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Известна ми е отговорността по чл. 313 от Наказателния кодекс.</w:t>
      </w:r>
    </w:p>
    <w:p w:rsidR="00907CB6" w:rsidRDefault="00907CB6"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tbl>
      <w:tblPr>
        <w:tblW w:w="9648" w:type="dxa"/>
        <w:tblInd w:w="-38" w:type="dxa"/>
        <w:tblBorders>
          <w:top w:val="thinThickSmallGap" w:sz="24" w:space="0" w:color="auto"/>
          <w:left w:val="thinThickSmallGap" w:sz="24" w:space="0" w:color="auto"/>
          <w:bottom w:val="thickThinSmallGap" w:sz="24" w:space="0" w:color="auto"/>
          <w:right w:val="thickThinSmallGap" w:sz="24" w:space="0" w:color="auto"/>
        </w:tblBorders>
        <w:tblLayout w:type="fixed"/>
        <w:tblCellMar>
          <w:left w:w="70" w:type="dxa"/>
          <w:right w:w="70" w:type="dxa"/>
        </w:tblCellMar>
        <w:tblLook w:val="01E0"/>
      </w:tblPr>
      <w:tblGrid>
        <w:gridCol w:w="1163"/>
        <w:gridCol w:w="3407"/>
        <w:gridCol w:w="3364"/>
        <w:gridCol w:w="1714"/>
      </w:tblGrid>
      <w:tr w:rsidR="00F96BC1" w:rsidRPr="00A069EF" w:rsidTr="00243E27">
        <w:trPr>
          <w:trHeight w:val="1592"/>
        </w:trPr>
        <w:tc>
          <w:tcPr>
            <w:tcW w:w="1163" w:type="dxa"/>
            <w:tcBorders>
              <w:top w:val="thinThickSmallGap" w:sz="24" w:space="0" w:color="auto"/>
              <w:bottom w:val="thinThickSmallGap" w:sz="24" w:space="0" w:color="auto"/>
            </w:tcBorders>
          </w:tcPr>
          <w:p w:rsidR="00F96BC1" w:rsidRPr="00A069EF" w:rsidRDefault="00F96BC1" w:rsidP="00243E27">
            <w:pPr>
              <w:spacing w:after="0" w:line="240" w:lineRule="auto"/>
              <w:rPr>
                <w:rFonts w:ascii="Calibri" w:eastAsia="Calibri" w:hAnsi="Calibri" w:cs="Times New Roman"/>
              </w:rPr>
            </w:pPr>
            <w:r w:rsidRPr="00A069EF">
              <w:rPr>
                <w:rFonts w:ascii="Calibri" w:eastAsia="Calibri" w:hAnsi="Calibri" w:cs="Times New Roman"/>
                <w:noProof/>
                <w:lang w:eastAsia="bg-BG"/>
              </w:rPr>
              <w:lastRenderedPageBreak/>
              <w:drawing>
                <wp:anchor distT="0" distB="0" distL="114300" distR="114300" simplePos="0" relativeHeight="251687936" behindDoc="0" locked="0" layoutInCell="1" allowOverlap="1">
                  <wp:simplePos x="0" y="0"/>
                  <wp:positionH relativeFrom="column">
                    <wp:posOffset>24130</wp:posOffset>
                  </wp:positionH>
                  <wp:positionV relativeFrom="paragraph">
                    <wp:posOffset>57150</wp:posOffset>
                  </wp:positionV>
                  <wp:extent cx="621665" cy="672465"/>
                  <wp:effectExtent l="0" t="0" r="6985" b="0"/>
                  <wp:wrapNone/>
                  <wp:docPr id="37" name="Picture 9" descr="coa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Картина 11" descr="coat"/>
                          <pic:cNvPicPr>
                            <a:picLocks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1665" cy="672465"/>
                          </a:xfrm>
                          <a:prstGeom prst="rect">
                            <a:avLst/>
                          </a:prstGeom>
                          <a:noFill/>
                          <a:ln>
                            <a:noFill/>
                          </a:ln>
                        </pic:spPr>
                      </pic:pic>
                    </a:graphicData>
                  </a:graphic>
                </wp:anchor>
              </w:drawing>
            </w: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p w:rsidR="00F96BC1" w:rsidRPr="00A069EF" w:rsidRDefault="00F96BC1" w:rsidP="00243E27">
            <w:pPr>
              <w:spacing w:after="0" w:line="240" w:lineRule="auto"/>
              <w:rPr>
                <w:rFonts w:ascii="Calibri" w:eastAsia="Calibri" w:hAnsi="Calibri" w:cs="Times New Roman"/>
              </w:rPr>
            </w:pPr>
          </w:p>
        </w:tc>
        <w:tc>
          <w:tcPr>
            <w:tcW w:w="3407"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alibri" w:eastAsia="Calibri" w:hAnsi="Calibri" w:cs="Times New Roman"/>
                <w:b/>
                <w:color w:val="000000"/>
                <w:sz w:val="12"/>
              </w:rPr>
            </w:pPr>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Type">
                <w:r w:rsidRPr="00A069EF">
                  <w:rPr>
                    <w:rFonts w:ascii="Calibri" w:eastAsia="Calibri" w:hAnsi="Calibri" w:cs="Times New Roman"/>
                    <w:b/>
                    <w:color w:val="000000"/>
                    <w:sz w:val="18"/>
                  </w:rPr>
                  <w:t>REPUBLIC</w:t>
                </w:r>
              </w:smartTag>
              <w:r w:rsidRPr="00A069EF">
                <w:rPr>
                  <w:rFonts w:ascii="Calibri" w:eastAsia="Calibri" w:hAnsi="Calibri" w:cs="Times New Roman"/>
                  <w:b/>
                  <w:color w:val="000000"/>
                  <w:sz w:val="18"/>
                </w:rPr>
                <w:t xml:space="preserve"> OF </w:t>
              </w:r>
              <w:smartTag w:uri="urn:schemas-microsoft-com:office:smarttags" w:element="PlaceName">
                <w:r w:rsidRPr="00A069EF">
                  <w:rPr>
                    <w:rFonts w:ascii="Calibri" w:eastAsia="Calibri" w:hAnsi="Calibri" w:cs="Times New Roman"/>
                    <w:b/>
                    <w:color w:val="000000"/>
                    <w:sz w:val="18"/>
                  </w:rPr>
                  <w:t>BULGARIA</w:t>
                </w:r>
              </w:smartTag>
            </w:smartTag>
          </w:p>
          <w:p w:rsidR="00F96BC1" w:rsidRPr="00A069EF" w:rsidRDefault="00F96BC1" w:rsidP="00243E27">
            <w:pPr>
              <w:spacing w:after="0" w:line="240" w:lineRule="auto"/>
              <w:jc w:val="center"/>
              <w:rPr>
                <w:rFonts w:ascii="Calibri" w:eastAsia="Calibri" w:hAnsi="Calibri" w:cs="Times New Roman"/>
                <w:color w:val="000000"/>
                <w:sz w:val="18"/>
              </w:rPr>
            </w:pPr>
            <w:smartTag w:uri="urn:schemas-microsoft-com:office:smarttags" w:element="place">
              <w:smartTag w:uri="urn:schemas-microsoft-com:office:smarttags" w:element="PlaceName">
                <w:r w:rsidRPr="00A069EF">
                  <w:rPr>
                    <w:rFonts w:ascii="TimokU" w:eastAsia="Calibri" w:hAnsi="TimokU" w:cs="Times New Roman"/>
                    <w:b/>
                    <w:color w:val="000000"/>
                    <w:sz w:val="18"/>
                  </w:rPr>
                  <w:t>NOVI</w:t>
                </w:r>
              </w:smartTag>
              <w:smartTag w:uri="urn:schemas-microsoft-com:office:smarttags" w:element="PlaceName">
                <w:r w:rsidRPr="00A069EF">
                  <w:rPr>
                    <w:rFonts w:ascii="TimokU" w:eastAsia="Calibri" w:hAnsi="TimokU" w:cs="Times New Roman"/>
                    <w:b/>
                    <w:color w:val="000000"/>
                    <w:sz w:val="18"/>
                  </w:rPr>
                  <w:t>PAZAR</w:t>
                </w:r>
              </w:smartTag>
              <w:smartTag w:uri="urn:schemas-microsoft-com:office:smarttags" w:element="PlaceType">
                <w:r w:rsidRPr="00A069EF">
                  <w:rPr>
                    <w:rFonts w:ascii="TimokU" w:eastAsia="Calibri" w:hAnsi="TimokU" w:cs="Times New Roman"/>
                    <w:b/>
                    <w:color w:val="000000"/>
                    <w:sz w:val="18"/>
                  </w:rPr>
                  <w:t>MUNICIPALITY</w:t>
                </w:r>
              </w:smartTag>
            </w:smartTag>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color w:val="000000"/>
                <w:sz w:val="18"/>
              </w:rPr>
              <w:t>Mayor’s</w:t>
            </w:r>
            <w:r>
              <w:rPr>
                <w:rFonts w:ascii="TimokU" w:eastAsia="Calibri" w:hAnsi="TimokU" w:cs="Times New Roman"/>
                <w:color w:val="000000"/>
                <w:sz w:val="18"/>
              </w:rPr>
              <w:t xml:space="preserve"> </w:t>
            </w:r>
            <w:r w:rsidRPr="00A069EF">
              <w:rPr>
                <w:rFonts w:ascii="TimokU" w:eastAsia="Calibri" w:hAnsi="TimokU" w:cs="Times New Roman"/>
                <w:color w:val="000000"/>
                <w:sz w:val="18"/>
              </w:rPr>
              <w:t>phone:+ 359 + 0537 / 23466</w:t>
            </w: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Calibri" w:eastAsia="Calibri" w:hAnsi="Calibri" w:cs="Times New Roman"/>
                <w:color w:val="000000"/>
                <w:sz w:val="18"/>
              </w:rPr>
              <w:t>Fax::  + 359 + 0537 / 240 10</w:t>
            </w:r>
          </w:p>
          <w:p w:rsidR="00F96BC1" w:rsidRPr="00A069EF" w:rsidRDefault="00F96BC1" w:rsidP="00243E27">
            <w:pPr>
              <w:spacing w:after="0" w:line="240" w:lineRule="auto"/>
              <w:jc w:val="center"/>
              <w:rPr>
                <w:rFonts w:ascii="TimokU" w:eastAsia="Calibri" w:hAnsi="TimokU" w:cs="Times New Roman"/>
                <w:color w:val="000000"/>
                <w:sz w:val="21"/>
              </w:rPr>
            </w:pPr>
            <w:r w:rsidRPr="00A069EF">
              <w:rPr>
                <w:rFonts w:ascii="TimokU" w:eastAsia="Calibri" w:hAnsi="TimokU" w:cs="Times New Roman"/>
                <w:color w:val="000000"/>
                <w:sz w:val="21"/>
              </w:rPr>
              <w:t>http://novipazar.acstre.com</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lang w:val="pt-BR"/>
              </w:rPr>
              <w:t xml:space="preserve">E-mail: </w:t>
            </w:r>
            <w:hyperlink r:id="rId25" w:history="1">
              <w:r w:rsidRPr="00A069EF">
                <w:rPr>
                  <w:rFonts w:ascii="TimokU" w:eastAsia="Calibri" w:hAnsi="TimokU" w:cs="Times New Roman"/>
                  <w:color w:val="000000"/>
                  <w:sz w:val="18"/>
                  <w:u w:val="single"/>
                  <w:lang w:val="pt-BR"/>
                </w:rPr>
                <w:t>npazar@icon.bg</w:t>
              </w:r>
            </w:hyperlink>
          </w:p>
        </w:tc>
        <w:tc>
          <w:tcPr>
            <w:tcW w:w="336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TimokU" w:eastAsia="Calibri" w:hAnsi="TimokU" w:cs="Times New Roman"/>
                <w:b/>
                <w:color w:val="000000"/>
                <w:sz w:val="8"/>
                <w:lang w:val="ru-RU"/>
              </w:rPr>
            </w:pPr>
          </w:p>
          <w:p w:rsidR="00F96BC1" w:rsidRPr="00A069EF" w:rsidRDefault="00F96BC1" w:rsidP="00243E27">
            <w:pPr>
              <w:spacing w:after="0" w:line="240" w:lineRule="auto"/>
              <w:jc w:val="center"/>
              <w:rPr>
                <w:rFonts w:ascii="Calibri" w:eastAsia="Calibri" w:hAnsi="Calibri" w:cs="Times New Roman"/>
                <w:color w:val="000000"/>
                <w:sz w:val="18"/>
              </w:rPr>
            </w:pPr>
            <w:r w:rsidRPr="00A069EF">
              <w:rPr>
                <w:rFonts w:ascii="TimokU" w:eastAsia="Calibri" w:hAnsi="TimokU" w:cs="Times New Roman"/>
                <w:b/>
                <w:color w:val="000000"/>
                <w:sz w:val="18"/>
              </w:rPr>
              <w:t>РЕПУБЛИКА БЪЛГАРИЯ</w:t>
            </w:r>
          </w:p>
          <w:p w:rsidR="00F96BC1" w:rsidRPr="00A069EF" w:rsidRDefault="00F96BC1" w:rsidP="00243E27">
            <w:pPr>
              <w:spacing w:after="0" w:line="240" w:lineRule="auto"/>
              <w:jc w:val="center"/>
              <w:rPr>
                <w:rFonts w:ascii="Calibri" w:eastAsia="Calibri" w:hAnsi="Calibri" w:cs="Times New Roman"/>
                <w:color w:val="000000"/>
                <w:sz w:val="18"/>
                <w:lang w:val="ru-RU"/>
              </w:rPr>
            </w:pPr>
            <w:r w:rsidRPr="00A069EF">
              <w:rPr>
                <w:rFonts w:ascii="TimokU" w:eastAsia="Calibri" w:hAnsi="TimokU" w:cs="Times New Roman"/>
                <w:b/>
                <w:color w:val="000000"/>
                <w:sz w:val="18"/>
              </w:rPr>
              <w:t>ОБЩИНА НОВИ ПАЗАР</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lang w:val="ru-RU"/>
              </w:rPr>
              <w:t>КМЕТ телефон:+359 + 0537 / 23466</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Calibri" w:eastAsia="Calibri" w:hAnsi="Calibri" w:cs="Times New Roman"/>
                <w:color w:val="000000"/>
                <w:sz w:val="18"/>
                <w:lang w:val="ru-RU"/>
              </w:rPr>
              <w:t>Факс: +  359 + 0537 / 240 10</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Зам</w:t>
            </w:r>
            <w:r>
              <w:rPr>
                <w:rFonts w:ascii="TimokU" w:eastAsia="Calibri" w:hAnsi="TimokU" w:cs="Times New Roman"/>
                <w:color w:val="000000"/>
                <w:sz w:val="18"/>
              </w:rPr>
              <w:t>.</w:t>
            </w:r>
            <w:r w:rsidRPr="00A069EF">
              <w:rPr>
                <w:rFonts w:ascii="TimokU" w:eastAsia="Calibri" w:hAnsi="TimokU" w:cs="Times New Roman"/>
                <w:color w:val="000000"/>
                <w:sz w:val="18"/>
              </w:rPr>
              <w:t xml:space="preserve"> кмет :</w:t>
            </w:r>
          </w:p>
          <w:p w:rsidR="00F96BC1" w:rsidRPr="00A069EF" w:rsidRDefault="00F96BC1" w:rsidP="00243E27">
            <w:pPr>
              <w:spacing w:after="0" w:line="240" w:lineRule="auto"/>
              <w:jc w:val="center"/>
              <w:rPr>
                <w:rFonts w:ascii="TimokU" w:eastAsia="Calibri" w:hAnsi="TimokU" w:cs="Times New Roman"/>
                <w:color w:val="000000"/>
                <w:sz w:val="18"/>
              </w:rPr>
            </w:pPr>
            <w:r w:rsidRPr="00A069EF">
              <w:rPr>
                <w:rFonts w:ascii="TimokU" w:eastAsia="Calibri" w:hAnsi="TimokU" w:cs="Times New Roman"/>
                <w:color w:val="000000"/>
                <w:sz w:val="18"/>
              </w:rPr>
              <w:t>телефон +359 + 0537 / 222 66</w:t>
            </w:r>
          </w:p>
          <w:p w:rsidR="00F96BC1" w:rsidRPr="00A069EF" w:rsidRDefault="00F96BC1" w:rsidP="00243E27">
            <w:pPr>
              <w:spacing w:after="0" w:line="240" w:lineRule="auto"/>
              <w:jc w:val="center"/>
              <w:rPr>
                <w:rFonts w:ascii="Calibri" w:eastAsia="Calibri" w:hAnsi="Calibri" w:cs="Times New Roman"/>
                <w:color w:val="000000"/>
                <w:lang w:val="pt-BR"/>
              </w:rPr>
            </w:pPr>
            <w:r w:rsidRPr="00A069EF">
              <w:rPr>
                <w:rFonts w:ascii="TimokU" w:eastAsia="Calibri" w:hAnsi="TimokU" w:cs="Times New Roman"/>
                <w:color w:val="000000"/>
                <w:sz w:val="18"/>
              </w:rPr>
              <w:t>+359 + 0537 / 222 45, 224 64</w:t>
            </w:r>
          </w:p>
        </w:tc>
        <w:tc>
          <w:tcPr>
            <w:tcW w:w="1714" w:type="dxa"/>
            <w:tcBorders>
              <w:top w:val="thinThickSmallGap" w:sz="24" w:space="0" w:color="auto"/>
              <w:bottom w:val="thinThickSmallGap" w:sz="24" w:space="0" w:color="auto"/>
            </w:tcBorders>
          </w:tcPr>
          <w:p w:rsidR="00F96BC1" w:rsidRPr="00A069EF" w:rsidRDefault="00F96BC1" w:rsidP="00243E27">
            <w:pPr>
              <w:spacing w:after="0" w:line="240" w:lineRule="auto"/>
              <w:jc w:val="center"/>
              <w:rPr>
                <w:rFonts w:ascii="Courier" w:eastAsia="Calibri" w:hAnsi="Courier" w:cs="Times New Roman"/>
                <w:sz w:val="12"/>
              </w:rPr>
            </w:pPr>
          </w:p>
          <w:p w:rsidR="00F96BC1" w:rsidRPr="00A069EF" w:rsidRDefault="00F96BC1" w:rsidP="00243E27">
            <w:pPr>
              <w:spacing w:after="0" w:line="240" w:lineRule="auto"/>
              <w:jc w:val="center"/>
              <w:rPr>
                <w:rFonts w:ascii="Courier" w:eastAsia="Calibri" w:hAnsi="Courier" w:cs="Times New Roman"/>
                <w:sz w:val="28"/>
              </w:rPr>
            </w:pPr>
            <w:r w:rsidRPr="00A069EF">
              <w:rPr>
                <w:rFonts w:ascii="Courier" w:eastAsia="Calibri" w:hAnsi="Courier" w:cs="Times New Roman"/>
                <w:noProof/>
                <w:sz w:val="28"/>
                <w:lang w:eastAsia="bg-BG"/>
              </w:rPr>
              <w:drawing>
                <wp:inline distT="0" distB="0" distL="0" distR="0">
                  <wp:extent cx="645160" cy="774065"/>
                  <wp:effectExtent l="0" t="0" r="2540" b="6985"/>
                  <wp:docPr id="38" name="Picture 10" descr="gerb zeleno j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9" descr="gerb zeleno jalt"/>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45160" cy="774065"/>
                          </a:xfrm>
                          <a:prstGeom prst="rect">
                            <a:avLst/>
                          </a:prstGeom>
                          <a:noFill/>
                          <a:ln>
                            <a:noFill/>
                          </a:ln>
                        </pic:spPr>
                      </pic:pic>
                    </a:graphicData>
                  </a:graphic>
                </wp:inline>
              </w:drawing>
            </w:r>
          </w:p>
        </w:tc>
      </w:tr>
      <w:tr w:rsidR="00F96BC1" w:rsidRPr="00A069EF" w:rsidTr="00243E27">
        <w:trPr>
          <w:trHeight w:val="356"/>
        </w:trPr>
        <w:tc>
          <w:tcPr>
            <w:tcW w:w="9648" w:type="dxa"/>
            <w:gridSpan w:val="4"/>
            <w:tcBorders>
              <w:top w:val="thinThickSmallGap" w:sz="24" w:space="0" w:color="auto"/>
              <w:bottom w:val="thinThickSmallGap" w:sz="24" w:space="0" w:color="auto"/>
            </w:tcBorders>
          </w:tcPr>
          <w:p w:rsidR="00F96BC1" w:rsidRPr="00A069EF" w:rsidRDefault="00F96BC1" w:rsidP="00243E27">
            <w:pPr>
              <w:spacing w:after="0"/>
              <w:jc w:val="center"/>
              <w:rPr>
                <w:rFonts w:ascii="Courier" w:eastAsia="Calibri" w:hAnsi="Courier" w:cs="Times New Roman"/>
                <w:lang w:val="ru-RU"/>
              </w:rPr>
            </w:pPr>
            <w:r w:rsidRPr="00A069EF">
              <w:rPr>
                <w:rFonts w:ascii="Calibri" w:eastAsia="Calibri" w:hAnsi="Calibri" w:cs="Times New Roman"/>
                <w:b/>
                <w:color w:val="800000"/>
              </w:rPr>
              <w:t>Община Нови пазар е сертифицирана по ISO</w:t>
            </w:r>
            <w:r w:rsidRPr="00A069EF">
              <w:rPr>
                <w:rFonts w:ascii="Calibri" w:eastAsia="Calibri" w:hAnsi="Calibri" w:cs="Times New Roman"/>
                <w:b/>
                <w:color w:val="800000"/>
                <w:lang w:val="ru-RU"/>
              </w:rPr>
              <w:t xml:space="preserve"> 9001:2008</w:t>
            </w:r>
          </w:p>
        </w:tc>
      </w:tr>
    </w:tbl>
    <w:p w:rsidR="00F96BC1" w:rsidRDefault="00F96BC1" w:rsidP="00F96BC1">
      <w:pPr>
        <w:jc w:val="right"/>
        <w:rPr>
          <w:rFonts w:ascii="Times New Roman" w:eastAsia="Times New Roman" w:hAnsi="Times New Roman" w:cs="Times New Roman"/>
          <w:i/>
          <w:color w:val="000000"/>
          <w:sz w:val="24"/>
          <w:szCs w:val="24"/>
        </w:rPr>
      </w:pP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r w:rsidRPr="00907CB6">
        <w:rPr>
          <w:rFonts w:ascii="Times New Roman" w:eastAsia="Times New Roman" w:hAnsi="Times New Roman" w:cs="Times New Roman"/>
          <w:i/>
          <w:color w:val="000000"/>
          <w:sz w:val="24"/>
          <w:szCs w:val="24"/>
        </w:rPr>
        <w:tab/>
      </w:r>
    </w:p>
    <w:p w:rsidR="00F96BC1" w:rsidRPr="00B730A4" w:rsidRDefault="00F96BC1" w:rsidP="00F96BC1">
      <w:pPr>
        <w:jc w:val="right"/>
        <w:rPr>
          <w:rFonts w:ascii="Times New Roman" w:eastAsia="Times New Roman" w:hAnsi="Times New Roman" w:cs="Times New Roman"/>
          <w:b/>
          <w:color w:val="000000"/>
          <w:sz w:val="24"/>
          <w:szCs w:val="24"/>
        </w:rPr>
      </w:pPr>
      <w:r w:rsidRPr="00907CB6">
        <w:rPr>
          <w:rFonts w:ascii="Times New Roman" w:eastAsia="Times New Roman" w:hAnsi="Times New Roman" w:cs="Times New Roman"/>
          <w:i/>
          <w:color w:val="000000"/>
          <w:sz w:val="24"/>
          <w:szCs w:val="24"/>
        </w:rPr>
        <w:tab/>
      </w:r>
      <w:r w:rsidRPr="00BA4623">
        <w:rPr>
          <w:rFonts w:ascii="Times New Roman" w:eastAsia="Times New Roman" w:hAnsi="Times New Roman" w:cs="Times New Roman"/>
          <w:b/>
          <w:sz w:val="24"/>
          <w:szCs w:val="24"/>
        </w:rPr>
        <w:t xml:space="preserve">ПРИЛОЖЕНИЕ </w:t>
      </w:r>
      <w:r w:rsidRPr="00BA4623">
        <w:rPr>
          <w:rFonts w:ascii="Times New Roman" w:eastAsia="Times New Roman" w:hAnsi="Times New Roman" w:cs="Times New Roman"/>
          <w:b/>
          <w:color w:val="000000"/>
          <w:sz w:val="24"/>
          <w:szCs w:val="24"/>
        </w:rPr>
        <w:t xml:space="preserve">№ </w:t>
      </w:r>
      <w:r w:rsidR="00151AEB" w:rsidRPr="00BA4623">
        <w:rPr>
          <w:rFonts w:ascii="Times New Roman" w:eastAsia="Times New Roman" w:hAnsi="Times New Roman" w:cs="Times New Roman"/>
          <w:b/>
          <w:color w:val="000000"/>
          <w:sz w:val="24"/>
          <w:szCs w:val="24"/>
        </w:rPr>
        <w:t>8</w:t>
      </w:r>
    </w:p>
    <w:p w:rsidR="00F96BC1" w:rsidRPr="00907CB6" w:rsidRDefault="00F96BC1" w:rsidP="00F96BC1">
      <w:pPr>
        <w:spacing w:after="0" w:line="240" w:lineRule="auto"/>
        <w:ind w:right="68"/>
        <w:jc w:val="center"/>
        <w:rPr>
          <w:rFonts w:ascii="Times New Roman" w:eastAsia="Times New Roman" w:hAnsi="Times New Roman" w:cs="Times New Roman"/>
          <w:b/>
          <w:iCs/>
          <w:color w:val="000000"/>
          <w:sz w:val="24"/>
          <w:szCs w:val="24"/>
        </w:rPr>
      </w:pPr>
      <w:r w:rsidRPr="00907CB6">
        <w:rPr>
          <w:rFonts w:ascii="Times New Roman" w:eastAsia="Times New Roman" w:hAnsi="Times New Roman" w:cs="Times New Roman"/>
          <w:b/>
          <w:iCs/>
          <w:color w:val="000000"/>
          <w:sz w:val="24"/>
          <w:szCs w:val="24"/>
        </w:rPr>
        <w:t>ДЕКЛАРАЦИЯ</w:t>
      </w:r>
    </w:p>
    <w:p w:rsidR="00151AEB" w:rsidRDefault="00151AEB" w:rsidP="00EA2F31">
      <w:pPr>
        <w:spacing w:after="120"/>
        <w:ind w:left="707" w:right="70" w:firstLine="709"/>
      </w:pPr>
      <w:r w:rsidRPr="001F4A9F">
        <w:rPr>
          <w:rFonts w:ascii="Times New Roman" w:eastAsia="Times New Roman" w:hAnsi="Times New Roman" w:cs="Times New Roman"/>
          <w:b/>
          <w:i/>
          <w:sz w:val="24"/>
          <w:szCs w:val="24"/>
        </w:rPr>
        <w:t xml:space="preserve">по </w:t>
      </w:r>
      <w:hyperlink r:id="rId26" w:history="1">
        <w:r w:rsidRPr="001F4A9F">
          <w:rPr>
            <w:rFonts w:ascii="Times New Roman" w:hAnsi="Times New Roman" w:cs="Times New Roman"/>
            <w:b/>
            <w:i/>
            <w:sz w:val="24"/>
            <w:szCs w:val="24"/>
          </w:rPr>
          <w:t>чл. 5</w:t>
        </w:r>
        <w:r>
          <w:rPr>
            <w:rFonts w:ascii="Times New Roman" w:hAnsi="Times New Roman" w:cs="Times New Roman"/>
            <w:b/>
            <w:i/>
            <w:sz w:val="24"/>
            <w:szCs w:val="24"/>
          </w:rPr>
          <w:t>5</w:t>
        </w:r>
        <w:r w:rsidR="00EA2F31">
          <w:rPr>
            <w:rFonts w:ascii="Times New Roman" w:hAnsi="Times New Roman" w:cs="Times New Roman"/>
            <w:b/>
            <w:i/>
            <w:sz w:val="24"/>
            <w:szCs w:val="24"/>
          </w:rPr>
          <w:t xml:space="preserve">, ал. 1, т. 1 </w:t>
        </w:r>
        <w:r w:rsidRPr="001F4A9F">
          <w:rPr>
            <w:rFonts w:ascii="Times New Roman" w:hAnsi="Times New Roman" w:cs="Times New Roman"/>
            <w:b/>
            <w:i/>
            <w:sz w:val="24"/>
            <w:szCs w:val="24"/>
          </w:rPr>
          <w:t>от Закона за обществените поръчки</w:t>
        </w:r>
      </w:hyperlink>
    </w:p>
    <w:p w:rsidR="00151AEB" w:rsidRDefault="00151AEB" w:rsidP="00F96BC1">
      <w:pPr>
        <w:spacing w:after="120"/>
        <w:ind w:right="70" w:firstLine="709"/>
        <w:jc w:val="both"/>
      </w:pPr>
    </w:p>
    <w:p w:rsidR="00F96BC1" w:rsidRPr="00907CB6" w:rsidRDefault="00F96BC1" w:rsidP="00F96BC1">
      <w:pPr>
        <w:spacing w:after="120"/>
        <w:ind w:right="70" w:firstLine="709"/>
        <w:jc w:val="both"/>
        <w:rPr>
          <w:rFonts w:ascii="Times New Roman" w:eastAsia="Times New Roman" w:hAnsi="Times New Roman" w:cs="Times New Roman"/>
          <w:iCs/>
          <w:color w:val="000000"/>
          <w:sz w:val="24"/>
          <w:szCs w:val="24"/>
        </w:rPr>
      </w:pPr>
      <w:r w:rsidRPr="00907CB6">
        <w:rPr>
          <w:rFonts w:ascii="Times New Roman" w:eastAsia="Times New Roman" w:hAnsi="Times New Roman" w:cs="Times New Roman"/>
          <w:iCs/>
          <w:color w:val="000000"/>
          <w:sz w:val="24"/>
          <w:szCs w:val="24"/>
        </w:rPr>
        <w:t>Долуподписаният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ната</w:t>
      </w:r>
      <w:r w:rsidRPr="00907CB6">
        <w:rPr>
          <w:rFonts w:ascii="Times New Roman" w:eastAsia="Times New Roman" w:hAnsi="Times New Roman" w:cs="Times New Roman"/>
          <w:iCs/>
          <w:color w:val="000000"/>
          <w:sz w:val="24"/>
          <w:szCs w:val="24"/>
        </w:rPr>
        <w:t>]</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трите имена</w:t>
      </w:r>
      <w:r w:rsidRPr="00907CB6">
        <w:rPr>
          <w:rFonts w:ascii="Times New Roman" w:eastAsia="Times New Roman" w:hAnsi="Times New Roman" w:cs="Times New Roman"/>
          <w:iCs/>
          <w:color w:val="000000"/>
          <w:sz w:val="24"/>
          <w:szCs w:val="24"/>
        </w:rPr>
        <w:t>], в качеството си на</w:t>
      </w:r>
      <w:r>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качество на подписващия</w:t>
      </w:r>
      <w:r w:rsidRPr="00907CB6">
        <w:rPr>
          <w:rFonts w:ascii="Times New Roman" w:eastAsia="Times New Roman" w:hAnsi="Times New Roman" w:cs="Times New Roman"/>
          <w:iCs/>
          <w:color w:val="000000"/>
          <w:sz w:val="24"/>
          <w:szCs w:val="24"/>
        </w:rPr>
        <w:t>] на [</w:t>
      </w:r>
      <w:r w:rsidRPr="00907CB6">
        <w:rPr>
          <w:rFonts w:ascii="Times New Roman" w:eastAsia="Times New Roman" w:hAnsi="Times New Roman" w:cs="Times New Roman"/>
          <w:i/>
          <w:iCs/>
          <w:color w:val="000000"/>
          <w:sz w:val="24"/>
          <w:szCs w:val="24"/>
        </w:rPr>
        <w:t>точно наименование на участника/участника в обединението</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участника</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участник в обединение-участник</w:t>
      </w:r>
      <w:r w:rsidRPr="00907CB6">
        <w:rPr>
          <w:rFonts w:ascii="Times New Roman" w:eastAsia="Times New Roman" w:hAnsi="Times New Roman" w:cs="Times New Roman"/>
          <w:iCs/>
          <w:color w:val="000000"/>
          <w:sz w:val="24"/>
          <w:szCs w:val="24"/>
        </w:rPr>
        <w:t>] в</w:t>
      </w:r>
      <w:r>
        <w:rPr>
          <w:rFonts w:ascii="Times New Roman" w:eastAsia="Times New Roman" w:hAnsi="Times New Roman" w:cs="Times New Roman"/>
          <w:iCs/>
          <w:color w:val="000000"/>
          <w:sz w:val="24"/>
          <w:szCs w:val="24"/>
        </w:rPr>
        <w:t xml:space="preserve">ъв </w:t>
      </w:r>
      <w:r w:rsidRPr="00CF76E6">
        <w:rPr>
          <w:rFonts w:ascii="Times New Roman" w:eastAsia="Times New Roman" w:hAnsi="Times New Roman" w:cs="Times New Roman"/>
          <w:iCs/>
          <w:color w:val="000000"/>
          <w:sz w:val="24"/>
          <w:szCs w:val="24"/>
        </w:rPr>
        <w:t>вътрешен конкурентен избор за определяне на изпълнител по условията на рамково споразумение № ……………….</w:t>
      </w:r>
      <w:r w:rsidRPr="00907CB6">
        <w:rPr>
          <w:rFonts w:ascii="Times New Roman" w:eastAsia="Times New Roman" w:hAnsi="Times New Roman" w:cs="Times New Roman"/>
          <w:iCs/>
          <w:color w:val="000000"/>
          <w:sz w:val="24"/>
          <w:szCs w:val="24"/>
        </w:rPr>
        <w:t xml:space="preserve"> с предмет:</w:t>
      </w:r>
      <w:r w:rsidR="00151AEB">
        <w:rPr>
          <w:rFonts w:ascii="Times New Roman" w:eastAsia="Times New Roman" w:hAnsi="Times New Roman" w:cs="Times New Roman"/>
          <w:iCs/>
          <w:color w:val="000000"/>
          <w:sz w:val="24"/>
          <w:szCs w:val="24"/>
        </w:rPr>
        <w:t xml:space="preserve"> </w:t>
      </w:r>
      <w:r w:rsidRPr="00907CB6">
        <w:rPr>
          <w:rFonts w:ascii="Times New Roman" w:eastAsia="Times New Roman" w:hAnsi="Times New Roman" w:cs="Times New Roman"/>
          <w:iCs/>
          <w:color w:val="000000"/>
          <w:sz w:val="24"/>
          <w:szCs w:val="24"/>
        </w:rPr>
        <w:t>[</w:t>
      </w:r>
      <w:r w:rsidRPr="00907CB6">
        <w:rPr>
          <w:rFonts w:ascii="Times New Roman" w:eastAsia="Times New Roman" w:hAnsi="Times New Roman" w:cs="Times New Roman"/>
          <w:i/>
          <w:iCs/>
          <w:color w:val="000000"/>
          <w:sz w:val="24"/>
          <w:szCs w:val="24"/>
        </w:rPr>
        <w:t>посочва се наименованието на обществената поръчка</w:t>
      </w:r>
      <w:r w:rsidRPr="00907CB6">
        <w:rPr>
          <w:rFonts w:ascii="Times New Roman" w:eastAsia="Times New Roman" w:hAnsi="Times New Roman" w:cs="Times New Roman"/>
          <w:iCs/>
          <w:color w:val="000000"/>
          <w:sz w:val="24"/>
          <w:szCs w:val="24"/>
        </w:rPr>
        <w:t>]</w:t>
      </w: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p>
    <w:p w:rsidR="00F96BC1" w:rsidRPr="00151AEB" w:rsidRDefault="00F96BC1" w:rsidP="00F96BC1">
      <w:pPr>
        <w:spacing w:after="120"/>
        <w:ind w:right="70"/>
        <w:jc w:val="center"/>
        <w:rPr>
          <w:rFonts w:ascii="Times New Roman" w:eastAsia="Times New Roman" w:hAnsi="Times New Roman" w:cs="Times New Roman"/>
          <w:b/>
          <w:iCs/>
          <w:color w:val="000000"/>
          <w:sz w:val="24"/>
          <w:szCs w:val="24"/>
        </w:rPr>
      </w:pPr>
      <w:r w:rsidRPr="00151AEB">
        <w:rPr>
          <w:rFonts w:ascii="Times New Roman" w:eastAsia="Times New Roman" w:hAnsi="Times New Roman" w:cs="Times New Roman"/>
          <w:b/>
          <w:iCs/>
          <w:color w:val="000000"/>
          <w:sz w:val="24"/>
          <w:szCs w:val="24"/>
        </w:rPr>
        <w:t>ДЕКЛАРИРАМ, че:</w:t>
      </w:r>
    </w:p>
    <w:p w:rsidR="00EA2F31" w:rsidRDefault="00151AEB" w:rsidP="00151AEB">
      <w:pPr>
        <w:pStyle w:val="ad"/>
        <w:numPr>
          <w:ilvl w:val="0"/>
          <w:numId w:val="23"/>
        </w:numPr>
        <w:spacing w:after="0" w:line="240" w:lineRule="auto"/>
        <w:ind w:left="0" w:firstLine="360"/>
        <w:jc w:val="both"/>
        <w:rPr>
          <w:rStyle w:val="alt"/>
          <w:rFonts w:ascii="Times New Roman" w:hAnsi="Times New Roman" w:cs="Times New Roman"/>
          <w:sz w:val="24"/>
          <w:szCs w:val="24"/>
        </w:rPr>
      </w:pPr>
      <w:r w:rsidRPr="00151AEB">
        <w:rPr>
          <w:rStyle w:val="alt"/>
          <w:rFonts w:ascii="Times New Roman" w:hAnsi="Times New Roman" w:cs="Times New Roman"/>
          <w:sz w:val="24"/>
          <w:szCs w:val="24"/>
        </w:rPr>
        <w:t>Не съм</w:t>
      </w:r>
      <w:r w:rsidR="00EA2F31">
        <w:rPr>
          <w:rStyle w:val="alt"/>
          <w:rFonts w:ascii="Times New Roman" w:hAnsi="Times New Roman" w:cs="Times New Roman"/>
          <w:sz w:val="24"/>
          <w:szCs w:val="24"/>
        </w:rPr>
        <w:t xml:space="preserve"> обявен </w:t>
      </w:r>
      <w:r w:rsidRPr="00151AEB">
        <w:rPr>
          <w:rStyle w:val="alt"/>
          <w:rFonts w:ascii="Times New Roman" w:hAnsi="Times New Roman" w:cs="Times New Roman"/>
          <w:sz w:val="24"/>
          <w:szCs w:val="24"/>
        </w:rPr>
        <w:t xml:space="preserve">в несъстоятелност или в производство по несъстоятелност, или в процедура по ликвидация и не съм сключил извънсъдебно споразумение с кредиторите си по смисъла на </w:t>
      </w:r>
      <w:hyperlink r:id="rId27" w:anchor="чл740');" w:history="1">
        <w:r w:rsidRPr="00151AEB">
          <w:rPr>
            <w:rStyle w:val="a7"/>
            <w:rFonts w:ascii="Times New Roman" w:hAnsi="Times New Roman" w:cs="Times New Roman"/>
            <w:sz w:val="24"/>
            <w:szCs w:val="24"/>
          </w:rPr>
          <w:t>чл. 740</w:t>
        </w:r>
      </w:hyperlink>
      <w:r w:rsidRPr="00151AEB">
        <w:rPr>
          <w:rStyle w:val="alt"/>
          <w:rFonts w:ascii="Times New Roman" w:hAnsi="Times New Roman" w:cs="Times New Roman"/>
          <w:sz w:val="24"/>
          <w:szCs w:val="24"/>
        </w:rPr>
        <w:t xml:space="preserve"> от </w:t>
      </w:r>
      <w:hyperlink r:id="rId28" w:history="1">
        <w:r w:rsidRPr="00151AEB">
          <w:rPr>
            <w:rStyle w:val="a7"/>
            <w:rFonts w:ascii="Times New Roman" w:hAnsi="Times New Roman" w:cs="Times New Roman"/>
            <w:sz w:val="24"/>
            <w:szCs w:val="24"/>
          </w:rPr>
          <w:t>Търговския закон</w:t>
        </w:r>
      </w:hyperlink>
      <w:r w:rsidRPr="00151AEB">
        <w:rPr>
          <w:rStyle w:val="alt"/>
          <w:rFonts w:ascii="Times New Roman" w:hAnsi="Times New Roman" w:cs="Times New Roman"/>
          <w:sz w:val="24"/>
          <w:szCs w:val="24"/>
        </w:rPr>
        <w:t>, и не съм преустановил дейността си</w:t>
      </w:r>
    </w:p>
    <w:p w:rsidR="00151AEB" w:rsidRDefault="00151AEB"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Default="00EA2F31" w:rsidP="00151AEB">
      <w:pPr>
        <w:spacing w:after="0"/>
        <w:jc w:val="both"/>
        <w:rPr>
          <w:rFonts w:ascii="Times New Roman" w:eastAsia="Times New Roman" w:hAnsi="Times New Roman" w:cs="Times New Roman"/>
          <w:sz w:val="24"/>
          <w:szCs w:val="24"/>
        </w:rPr>
      </w:pPr>
    </w:p>
    <w:p w:rsidR="00EA2F31" w:rsidRPr="00151AEB" w:rsidRDefault="00EA2F31" w:rsidP="00151AEB">
      <w:pPr>
        <w:spacing w:after="0"/>
        <w:jc w:val="both"/>
        <w:rPr>
          <w:rFonts w:ascii="Times New Roman" w:eastAsia="Times New Roman" w:hAnsi="Times New Roman" w:cs="Times New Roman"/>
          <w:sz w:val="24"/>
          <w:szCs w:val="24"/>
        </w:rPr>
      </w:pPr>
    </w:p>
    <w:p w:rsidR="00F96BC1" w:rsidRDefault="00F96BC1" w:rsidP="00F96BC1">
      <w:pPr>
        <w:spacing w:after="120"/>
        <w:jc w:val="both"/>
        <w:rPr>
          <w:rFonts w:ascii="Times New Roman" w:eastAsia="Times New Roman" w:hAnsi="Times New Roman" w:cs="Times New Roman"/>
          <w:sz w:val="24"/>
          <w:szCs w:val="24"/>
        </w:rPr>
      </w:pPr>
      <w:r w:rsidRPr="00151AEB">
        <w:rPr>
          <w:rFonts w:ascii="Times New Roman" w:eastAsia="Times New Roman" w:hAnsi="Times New Roman" w:cs="Times New Roman"/>
          <w:sz w:val="24"/>
          <w:szCs w:val="24"/>
        </w:rPr>
        <w:t>Известна ми е отговорността по чл. 313 от Наказателния</w:t>
      </w:r>
      <w:r w:rsidRPr="00907CB6">
        <w:rPr>
          <w:rFonts w:ascii="Times New Roman" w:eastAsia="Times New Roman" w:hAnsi="Times New Roman" w:cs="Times New Roman"/>
          <w:sz w:val="24"/>
          <w:szCs w:val="24"/>
        </w:rPr>
        <w:t xml:space="preserve"> кодекс.</w:t>
      </w:r>
    </w:p>
    <w:p w:rsidR="00EA2F31" w:rsidRPr="00907CB6" w:rsidRDefault="00EA2F31" w:rsidP="00F96BC1">
      <w:pPr>
        <w:spacing w:after="120"/>
        <w:jc w:val="both"/>
        <w:rPr>
          <w:rFonts w:ascii="Times New Roman" w:eastAsia="Times New Roman" w:hAnsi="Times New Roman" w:cs="Times New Roman"/>
          <w:sz w:val="24"/>
          <w:szCs w:val="24"/>
        </w:rPr>
      </w:pPr>
    </w:p>
    <w:p w:rsidR="00F96BC1" w:rsidRPr="00907CB6" w:rsidRDefault="00F96BC1" w:rsidP="00907CB6">
      <w:pPr>
        <w:tabs>
          <w:tab w:val="right" w:pos="9000"/>
        </w:tabs>
        <w:spacing w:after="120"/>
        <w:rPr>
          <w:rFonts w:ascii="Times New Roman" w:eastAsia="Times New Roman" w:hAnsi="Times New Roman" w:cs="Times New Roman"/>
          <w:sz w:val="24"/>
          <w:szCs w:val="24"/>
        </w:rPr>
      </w:pPr>
      <w:r w:rsidRPr="00907CB6">
        <w:rPr>
          <w:rFonts w:ascii="Times New Roman" w:eastAsia="Times New Roman" w:hAnsi="Times New Roman" w:cs="Times New Roman"/>
          <w:sz w:val="24"/>
          <w:szCs w:val="24"/>
        </w:rPr>
        <w:t>Дата: [</w:t>
      </w:r>
      <w:r w:rsidRPr="00907CB6">
        <w:rPr>
          <w:rFonts w:ascii="Times New Roman" w:eastAsia="Times New Roman" w:hAnsi="Times New Roman" w:cs="Times New Roman"/>
          <w:i/>
          <w:iCs/>
          <w:sz w:val="24"/>
          <w:szCs w:val="24"/>
        </w:rPr>
        <w:t>дата на подписване</w:t>
      </w:r>
      <w:r w:rsidRPr="00907CB6">
        <w:rPr>
          <w:rFonts w:ascii="Times New Roman" w:eastAsia="Times New Roman" w:hAnsi="Times New Roman" w:cs="Times New Roman"/>
          <w:sz w:val="24"/>
          <w:szCs w:val="24"/>
        </w:rPr>
        <w:t>]</w:t>
      </w:r>
      <w:r w:rsidRPr="00907CB6">
        <w:rPr>
          <w:rFonts w:ascii="Times New Roman" w:eastAsia="Times New Roman" w:hAnsi="Times New Roman" w:cs="Times New Roman"/>
          <w:sz w:val="24"/>
          <w:szCs w:val="24"/>
        </w:rPr>
        <w:tab/>
        <w:t>Декларатор: [</w:t>
      </w:r>
      <w:r w:rsidRPr="00907CB6">
        <w:rPr>
          <w:rFonts w:ascii="Times New Roman" w:eastAsia="Times New Roman" w:hAnsi="Times New Roman" w:cs="Times New Roman"/>
          <w:i/>
          <w:iCs/>
          <w:sz w:val="24"/>
          <w:szCs w:val="24"/>
        </w:rPr>
        <w:t>подпис, печат</w:t>
      </w:r>
      <w:r w:rsidRPr="00907CB6">
        <w:rPr>
          <w:rFonts w:ascii="Times New Roman" w:eastAsia="Times New Roman" w:hAnsi="Times New Roman" w:cs="Times New Roman"/>
          <w:sz w:val="24"/>
          <w:szCs w:val="24"/>
        </w:rPr>
        <w:t>]</w:t>
      </w:r>
    </w:p>
    <w:sectPr w:rsidR="00F96BC1" w:rsidRPr="00907CB6" w:rsidSect="00B730A4">
      <w:headerReference w:type="default" r:id="rId29"/>
      <w:pgSz w:w="11906" w:h="16838"/>
      <w:pgMar w:top="401" w:right="1417" w:bottom="1417" w:left="1417"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D0B" w:rsidRDefault="000C1D0B" w:rsidP="00A069EF">
      <w:pPr>
        <w:spacing w:after="0" w:line="240" w:lineRule="auto"/>
      </w:pPr>
      <w:r>
        <w:separator/>
      </w:r>
    </w:p>
  </w:endnote>
  <w:endnote w:type="continuationSeparator" w:id="1">
    <w:p w:rsidR="000C1D0B" w:rsidRDefault="000C1D0B" w:rsidP="00A06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TimokU">
    <w:altName w:val="Courier New"/>
    <w:charset w:val="00"/>
    <w:family w:val="auto"/>
    <w:pitch w:val="variable"/>
    <w:sig w:usb0="00000001"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D0B" w:rsidRDefault="000C1D0B" w:rsidP="00A069EF">
      <w:pPr>
        <w:spacing w:after="0" w:line="240" w:lineRule="auto"/>
      </w:pPr>
      <w:r>
        <w:separator/>
      </w:r>
    </w:p>
  </w:footnote>
  <w:footnote w:type="continuationSeparator" w:id="1">
    <w:p w:rsidR="000C1D0B" w:rsidRDefault="000C1D0B" w:rsidP="00A069EF">
      <w:pPr>
        <w:spacing w:after="0" w:line="240" w:lineRule="auto"/>
      </w:pPr>
      <w:r>
        <w:continuationSeparator/>
      </w:r>
    </w:p>
  </w:footnote>
  <w:footnote w:id="2">
    <w:p w:rsidR="00DD55F9" w:rsidRPr="00D32629" w:rsidRDefault="00DD55F9" w:rsidP="00235D43">
      <w:pPr>
        <w:spacing w:after="0" w:line="240" w:lineRule="auto"/>
        <w:ind w:right="-335"/>
        <w:jc w:val="both"/>
        <w:rPr>
          <w:rFonts w:eastAsia="Calibri"/>
          <w:i/>
          <w:noProof/>
          <w:sz w:val="16"/>
          <w:szCs w:val="16"/>
          <w:lang w:eastAsia="bg-BG"/>
        </w:rPr>
      </w:pPr>
      <w:r w:rsidRPr="00276D20">
        <w:rPr>
          <w:rStyle w:val="a8"/>
          <w:i/>
        </w:rPr>
        <w:footnoteRef/>
      </w:r>
      <w:r w:rsidRPr="00D32629">
        <w:rPr>
          <w:rFonts w:eastAsia="Calibri"/>
          <w:i/>
          <w:noProof/>
          <w:sz w:val="16"/>
          <w:szCs w:val="16"/>
          <w:lang w:eastAsia="bg-BG"/>
        </w:rPr>
        <w:t>Съгласно §</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"Свързани лица" по смисъла на Търговския закон са:</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1.</w:t>
      </w:r>
      <w:r w:rsidRPr="00D32629">
        <w:rPr>
          <w:rFonts w:eastAsia="Calibri"/>
          <w:i/>
          <w:noProof/>
          <w:sz w:val="16"/>
          <w:szCs w:val="16"/>
          <w:lang w:val="en-US" w:eastAsia="bg-BG"/>
        </w:rPr>
        <w:t> </w:t>
      </w:r>
      <w:r w:rsidRPr="00D32629">
        <w:rPr>
          <w:rFonts w:eastAsia="Calibri"/>
          <w:i/>
          <w:noProof/>
          <w:sz w:val="16"/>
          <w:szCs w:val="16"/>
          <w:lang w:eastAsia="bg-BG"/>
        </w:rPr>
        <w:t>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2.</w:t>
      </w:r>
      <w:r w:rsidRPr="00D32629">
        <w:rPr>
          <w:rFonts w:eastAsia="Calibri"/>
          <w:i/>
          <w:noProof/>
          <w:sz w:val="16"/>
          <w:szCs w:val="16"/>
          <w:lang w:val="en-US" w:eastAsia="bg-BG"/>
        </w:rPr>
        <w:t> </w:t>
      </w:r>
      <w:r w:rsidRPr="00D32629">
        <w:rPr>
          <w:rFonts w:eastAsia="Calibri"/>
          <w:i/>
          <w:noProof/>
          <w:sz w:val="16"/>
          <w:szCs w:val="16"/>
          <w:lang w:eastAsia="bg-BG"/>
        </w:rPr>
        <w:t>работодател и работник;</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3.</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участва в управлението на дружеството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4.</w:t>
      </w:r>
      <w:r w:rsidRPr="00D32629">
        <w:rPr>
          <w:rFonts w:eastAsia="Calibri"/>
          <w:i/>
          <w:noProof/>
          <w:sz w:val="16"/>
          <w:szCs w:val="16"/>
          <w:lang w:val="en-US" w:eastAsia="bg-BG"/>
        </w:rPr>
        <w:t> </w:t>
      </w:r>
      <w:r w:rsidRPr="00D32629">
        <w:rPr>
          <w:rFonts w:eastAsia="Calibri"/>
          <w:i/>
          <w:noProof/>
          <w:sz w:val="16"/>
          <w:szCs w:val="16"/>
          <w:lang w:eastAsia="bg-BG"/>
        </w:rPr>
        <w:t>съдружниците;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5.</w:t>
      </w:r>
      <w:r w:rsidRPr="00D32629">
        <w:rPr>
          <w:rFonts w:eastAsia="Calibri"/>
          <w:i/>
          <w:noProof/>
          <w:sz w:val="16"/>
          <w:szCs w:val="16"/>
          <w:lang w:val="en-US" w:eastAsia="bg-BG"/>
        </w:rPr>
        <w:t> </w:t>
      </w:r>
      <w:r w:rsidRPr="00D32629">
        <w:rPr>
          <w:rFonts w:eastAsia="Calibri"/>
          <w:i/>
          <w:noProof/>
          <w:sz w:val="16"/>
          <w:szCs w:val="16"/>
          <w:lang w:eastAsia="bg-BG"/>
        </w:rPr>
        <w:t>дружество и лице, което притежава повече от 5 на сто от дяловете и акциите, издадени с право на глас в дружеството;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6.</w:t>
      </w:r>
      <w:r w:rsidRPr="00D32629">
        <w:rPr>
          <w:rFonts w:eastAsia="Calibri"/>
          <w:i/>
          <w:noProof/>
          <w:sz w:val="16"/>
          <w:szCs w:val="16"/>
          <w:lang w:val="en-US" w:eastAsia="bg-BG"/>
        </w:rPr>
        <w:t> </w:t>
      </w:r>
      <w:r w:rsidRPr="00D32629">
        <w:rPr>
          <w:rFonts w:eastAsia="Calibri"/>
          <w:i/>
          <w:noProof/>
          <w:sz w:val="16"/>
          <w:szCs w:val="16"/>
          <w:lang w:eastAsia="bg-BG"/>
        </w:rPr>
        <w:t>лицата, чиято дейност се контролира пряко или косвено от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7.</w:t>
      </w:r>
      <w:r w:rsidRPr="00D32629">
        <w:rPr>
          <w:rFonts w:eastAsia="Calibri"/>
          <w:i/>
          <w:noProof/>
          <w:sz w:val="16"/>
          <w:szCs w:val="16"/>
          <w:lang w:val="en-US" w:eastAsia="bg-BG"/>
        </w:rPr>
        <w:t> </w:t>
      </w:r>
      <w:r w:rsidRPr="00D32629">
        <w:rPr>
          <w:rFonts w:eastAsia="Calibri"/>
          <w:i/>
          <w:noProof/>
          <w:sz w:val="16"/>
          <w:szCs w:val="16"/>
          <w:lang w:eastAsia="bg-BG"/>
        </w:rPr>
        <w:t>лицата, които съвместно контролират пряко или косвено трето лице;</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8.</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търговски представител на другото;</w:t>
      </w:r>
    </w:p>
    <w:p w:rsidR="00DD55F9" w:rsidRPr="00D32629" w:rsidRDefault="00DD55F9" w:rsidP="00235D43">
      <w:pPr>
        <w:spacing w:after="0" w:line="240" w:lineRule="auto"/>
        <w:ind w:right="-335" w:firstLine="600"/>
        <w:jc w:val="both"/>
        <w:rPr>
          <w:rFonts w:eastAsia="Calibri"/>
          <w:i/>
          <w:noProof/>
          <w:sz w:val="16"/>
          <w:szCs w:val="16"/>
          <w:lang w:eastAsia="bg-BG"/>
        </w:rPr>
      </w:pPr>
      <w:r w:rsidRPr="00D32629">
        <w:rPr>
          <w:rFonts w:eastAsia="Calibri"/>
          <w:i/>
          <w:noProof/>
          <w:sz w:val="16"/>
          <w:szCs w:val="16"/>
          <w:lang w:eastAsia="bg-BG"/>
        </w:rPr>
        <w:t>9.</w:t>
      </w:r>
      <w:r w:rsidRPr="00D32629">
        <w:rPr>
          <w:rFonts w:eastAsia="Calibri"/>
          <w:i/>
          <w:noProof/>
          <w:sz w:val="16"/>
          <w:szCs w:val="16"/>
          <w:lang w:val="en-US" w:eastAsia="bg-BG"/>
        </w:rPr>
        <w:t> </w:t>
      </w:r>
      <w:r w:rsidRPr="00D32629">
        <w:rPr>
          <w:rFonts w:eastAsia="Calibri"/>
          <w:i/>
          <w:noProof/>
          <w:sz w:val="16"/>
          <w:szCs w:val="16"/>
          <w:lang w:eastAsia="bg-BG"/>
        </w:rPr>
        <w:t>лицата, едното от които е направило дарение в полза на другото.</w:t>
      </w:r>
    </w:p>
    <w:p w:rsidR="00DD55F9" w:rsidRPr="00D32629" w:rsidRDefault="00DD55F9" w:rsidP="00235D43">
      <w:pPr>
        <w:pStyle w:val="3"/>
        <w:spacing w:after="0"/>
        <w:ind w:right="70" w:firstLine="600"/>
        <w:jc w:val="both"/>
        <w:rPr>
          <w:rFonts w:eastAsia="Calibri"/>
          <w:i/>
          <w:noProof/>
          <w:lang w:eastAsia="bg-BG"/>
        </w:rPr>
      </w:pPr>
      <w:r w:rsidRPr="00D32629">
        <w:rPr>
          <w:rFonts w:eastAsia="Calibri"/>
          <w:i/>
          <w:noProof/>
          <w:lang w:eastAsia="bg-BG"/>
        </w:rPr>
        <w:t>(2)</w:t>
      </w:r>
      <w:r w:rsidRPr="00D32629">
        <w:rPr>
          <w:rFonts w:eastAsia="Calibri"/>
          <w:i/>
          <w:noProof/>
          <w:lang w:val="en-US" w:eastAsia="bg-BG"/>
        </w:rPr>
        <w:t> </w:t>
      </w:r>
      <w:r w:rsidRPr="00D32629">
        <w:rPr>
          <w:rFonts w:eastAsia="Calibri"/>
          <w:i/>
          <w:noProof/>
          <w:lang w:eastAsia="bg-BG"/>
        </w:rPr>
        <w:t>"Свързани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p w:rsidR="00DD55F9" w:rsidRPr="00D32629" w:rsidRDefault="00DD55F9" w:rsidP="00235D43">
      <w:pPr>
        <w:pStyle w:val="3"/>
        <w:spacing w:after="0"/>
        <w:ind w:right="70" w:firstLine="600"/>
        <w:jc w:val="both"/>
        <w:rPr>
          <w:i/>
        </w:rPr>
      </w:pP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Попълва се от представляващия участника в процедурата по актуална/търговска регистрация. Когато участникът е юридическо лице, е достатъчно подаване на декларацията от едно от лицата, които могат самостоятелно да го представляват.</w:t>
      </w:r>
    </w:p>
    <w:p w:rsidR="00DD55F9" w:rsidRPr="00D32629" w:rsidRDefault="00DD55F9" w:rsidP="00235D43">
      <w:pPr>
        <w:spacing w:after="0" w:line="240" w:lineRule="auto"/>
        <w:ind w:right="70" w:firstLine="567"/>
        <w:jc w:val="both"/>
        <w:rPr>
          <w:bCs/>
          <w:i/>
          <w:sz w:val="16"/>
          <w:szCs w:val="16"/>
          <w:lang w:eastAsia="bg-BG"/>
        </w:rPr>
      </w:pPr>
      <w:r w:rsidRPr="00D32629">
        <w:rPr>
          <w:bCs/>
          <w:i/>
          <w:sz w:val="16"/>
          <w:szCs w:val="16"/>
          <w:lang w:eastAsia="bg-BG"/>
        </w:rPr>
        <w:t xml:space="preserve">В случай, че участникът е обединение от лица, настоящата декларация се попълва и представя от всяко едно лице, включено в обединението. </w:t>
      </w:r>
    </w:p>
    <w:p w:rsidR="00DD55F9" w:rsidRPr="00D32629" w:rsidRDefault="00DD55F9" w:rsidP="00235D43">
      <w:pPr>
        <w:spacing w:after="0" w:line="240" w:lineRule="auto"/>
        <w:ind w:right="-335" w:firstLine="567"/>
        <w:jc w:val="both"/>
        <w:rPr>
          <w:rFonts w:eastAsia="Calibri"/>
          <w:i/>
          <w:noProof/>
          <w:sz w:val="16"/>
          <w:szCs w:val="16"/>
          <w:lang w:eastAsia="bg-BG"/>
        </w:rPr>
      </w:pPr>
      <w:r w:rsidRPr="00D32629">
        <w:rPr>
          <w:bCs/>
          <w:i/>
          <w:sz w:val="16"/>
          <w:szCs w:val="16"/>
          <w:lang w:eastAsia="bg-BG"/>
        </w:rPr>
        <w:t>Когато деклараторът е чуждестранен гражданин, декларацията се представя и в превод.</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55F9" w:rsidRPr="00B730A4" w:rsidRDefault="00DD55F9" w:rsidP="00B730A4">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pStyle w:val="5"/>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
    <w:nsid w:val="00000003"/>
    <w:multiLevelType w:val="multilevel"/>
    <w:tmpl w:val="00000002"/>
    <w:lvl w:ilvl="0">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2"/>
      <w:numFmt w:val="upperRoman"/>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5"/>
    <w:multiLevelType w:val="multilevel"/>
    <w:tmpl w:val="0000000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4">
    <w:nsid w:val="00000009"/>
    <w:multiLevelType w:val="multilevel"/>
    <w:tmpl w:val="0000000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6">
    <w:nsid w:val="0000000D"/>
    <w:multiLevelType w:val="multilevel"/>
    <w:tmpl w:val="0000000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7">
    <w:nsid w:val="0000000F"/>
    <w:multiLevelType w:val="multilevel"/>
    <w:tmpl w:val="0000000E"/>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8">
    <w:nsid w:val="00000011"/>
    <w:multiLevelType w:val="multilevel"/>
    <w:tmpl w:val="0000001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9">
    <w:nsid w:val="00000013"/>
    <w:multiLevelType w:val="multilevel"/>
    <w:tmpl w:val="0000001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10">
    <w:nsid w:val="1B333C7E"/>
    <w:multiLevelType w:val="hybridMultilevel"/>
    <w:tmpl w:val="01C0A4F4"/>
    <w:lvl w:ilvl="0" w:tplc="0402000F">
      <w:start w:val="1"/>
      <w:numFmt w:val="decimal"/>
      <w:lvlText w:val="%1."/>
      <w:lvlJc w:val="left"/>
      <w:pPr>
        <w:ind w:left="1428" w:hanging="360"/>
      </w:p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nsid w:val="1C285C5B"/>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98222A6"/>
    <w:multiLevelType w:val="hybridMultilevel"/>
    <w:tmpl w:val="73B6A220"/>
    <w:lvl w:ilvl="0" w:tplc="12E2C420">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A75188A"/>
    <w:multiLevelType w:val="hybridMultilevel"/>
    <w:tmpl w:val="5EF6666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073572E"/>
    <w:multiLevelType w:val="hybridMultilevel"/>
    <w:tmpl w:val="0E5E9E92"/>
    <w:lvl w:ilvl="0" w:tplc="6282922C">
      <w:start w:val="3"/>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4387440A"/>
    <w:multiLevelType w:val="multilevel"/>
    <w:tmpl w:val="E7343548"/>
    <w:lvl w:ilvl="0">
      <w:start w:val="1"/>
      <w:numFmt w:val="decimal"/>
      <w:lvlText w:val="%1."/>
      <w:lvlJc w:val="left"/>
      <w:pPr>
        <w:ind w:left="1065" w:hanging="360"/>
      </w:pPr>
      <w:rPr>
        <w:rFonts w:hint="default"/>
      </w:rPr>
    </w:lvl>
    <w:lvl w:ilvl="1">
      <w:start w:val="1"/>
      <w:numFmt w:val="bullet"/>
      <w:lvlText w:val=""/>
      <w:lvlJc w:val="left"/>
      <w:pPr>
        <w:ind w:left="1065" w:hanging="360"/>
      </w:pPr>
      <w:rPr>
        <w:rFonts w:ascii="Symbol" w:hAnsi="Symbol"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6">
    <w:nsid w:val="44C337A3"/>
    <w:multiLevelType w:val="hybridMultilevel"/>
    <w:tmpl w:val="4366EC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52D214B1"/>
    <w:multiLevelType w:val="hybridMultilevel"/>
    <w:tmpl w:val="FE9431D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A984902"/>
    <w:multiLevelType w:val="hybridMultilevel"/>
    <w:tmpl w:val="4018228A"/>
    <w:lvl w:ilvl="0" w:tplc="39EA2DAA">
      <w:start w:val="1"/>
      <w:numFmt w:val="upperRoman"/>
      <w:lvlText w:val="%1."/>
      <w:lvlJc w:val="left"/>
      <w:pPr>
        <w:ind w:left="1287" w:hanging="72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9">
    <w:nsid w:val="5D76403C"/>
    <w:multiLevelType w:val="hybridMultilevel"/>
    <w:tmpl w:val="51D009BA"/>
    <w:lvl w:ilvl="0" w:tplc="AF06E67A">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0">
    <w:nsid w:val="5EA405A1"/>
    <w:multiLevelType w:val="hybridMultilevel"/>
    <w:tmpl w:val="D7EC2500"/>
    <w:lvl w:ilvl="0" w:tplc="04AEC6A8">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636B541C"/>
    <w:multiLevelType w:val="hybridMultilevel"/>
    <w:tmpl w:val="D0B2FD06"/>
    <w:lvl w:ilvl="0" w:tplc="04020003">
      <w:start w:val="1"/>
      <w:numFmt w:val="bullet"/>
      <w:lvlText w:val="o"/>
      <w:lvlJc w:val="left"/>
      <w:pPr>
        <w:ind w:left="1429" w:hanging="360"/>
      </w:pPr>
      <w:rPr>
        <w:rFonts w:ascii="Courier New" w:hAnsi="Courier New" w:cs="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2">
    <w:nsid w:val="6F364851"/>
    <w:multiLevelType w:val="hybridMultilevel"/>
    <w:tmpl w:val="E36E8060"/>
    <w:lvl w:ilvl="0" w:tplc="04020013">
      <w:start w:val="1"/>
      <w:numFmt w:val="upperRoman"/>
      <w:lvlText w:val="%1."/>
      <w:lvlJc w:val="righ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0"/>
  </w:num>
  <w:num w:numId="12">
    <w:abstractNumId w:val="14"/>
  </w:num>
  <w:num w:numId="13">
    <w:abstractNumId w:val="11"/>
  </w:num>
  <w:num w:numId="14">
    <w:abstractNumId w:val="19"/>
  </w:num>
  <w:num w:numId="15">
    <w:abstractNumId w:val="16"/>
  </w:num>
  <w:num w:numId="16">
    <w:abstractNumId w:val="12"/>
  </w:num>
  <w:num w:numId="17">
    <w:abstractNumId w:val="22"/>
  </w:num>
  <w:num w:numId="18">
    <w:abstractNumId w:val="10"/>
  </w:num>
  <w:num w:numId="19">
    <w:abstractNumId w:val="21"/>
  </w:num>
  <w:num w:numId="20">
    <w:abstractNumId w:val="15"/>
  </w:num>
  <w:num w:numId="21">
    <w:abstractNumId w:val="18"/>
  </w:num>
  <w:num w:numId="22">
    <w:abstractNumId w:val="13"/>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1A2C1F"/>
    <w:rsid w:val="00016166"/>
    <w:rsid w:val="000530A6"/>
    <w:rsid w:val="00091943"/>
    <w:rsid w:val="000C1D0B"/>
    <w:rsid w:val="000C1FC6"/>
    <w:rsid w:val="000E15A7"/>
    <w:rsid w:val="00111D3A"/>
    <w:rsid w:val="00114063"/>
    <w:rsid w:val="001353B7"/>
    <w:rsid w:val="00151AEB"/>
    <w:rsid w:val="0016006A"/>
    <w:rsid w:val="001775D3"/>
    <w:rsid w:val="00196D9A"/>
    <w:rsid w:val="001A2C1F"/>
    <w:rsid w:val="001E4B62"/>
    <w:rsid w:val="001F4A9F"/>
    <w:rsid w:val="0021189F"/>
    <w:rsid w:val="00235D43"/>
    <w:rsid w:val="002451D5"/>
    <w:rsid w:val="00250F3F"/>
    <w:rsid w:val="00274B50"/>
    <w:rsid w:val="00284C71"/>
    <w:rsid w:val="002C47FC"/>
    <w:rsid w:val="00307D6A"/>
    <w:rsid w:val="00317072"/>
    <w:rsid w:val="003415C6"/>
    <w:rsid w:val="00345B23"/>
    <w:rsid w:val="00373410"/>
    <w:rsid w:val="00377F4A"/>
    <w:rsid w:val="003D2921"/>
    <w:rsid w:val="003F2B1F"/>
    <w:rsid w:val="003F4A60"/>
    <w:rsid w:val="0041352E"/>
    <w:rsid w:val="004814C7"/>
    <w:rsid w:val="00493D6C"/>
    <w:rsid w:val="004A7340"/>
    <w:rsid w:val="00503F90"/>
    <w:rsid w:val="005167F1"/>
    <w:rsid w:val="00545325"/>
    <w:rsid w:val="00553D47"/>
    <w:rsid w:val="0059450B"/>
    <w:rsid w:val="00653963"/>
    <w:rsid w:val="00657DC5"/>
    <w:rsid w:val="00674437"/>
    <w:rsid w:val="006A4318"/>
    <w:rsid w:val="00753263"/>
    <w:rsid w:val="00783942"/>
    <w:rsid w:val="007850CC"/>
    <w:rsid w:val="007B7E75"/>
    <w:rsid w:val="007E1C22"/>
    <w:rsid w:val="007E3878"/>
    <w:rsid w:val="008107B1"/>
    <w:rsid w:val="00812208"/>
    <w:rsid w:val="00834D92"/>
    <w:rsid w:val="00851905"/>
    <w:rsid w:val="00856244"/>
    <w:rsid w:val="00907CB6"/>
    <w:rsid w:val="00911142"/>
    <w:rsid w:val="00935451"/>
    <w:rsid w:val="00984FE6"/>
    <w:rsid w:val="009A1C34"/>
    <w:rsid w:val="009B2EAE"/>
    <w:rsid w:val="009C6584"/>
    <w:rsid w:val="009F120C"/>
    <w:rsid w:val="009F576A"/>
    <w:rsid w:val="00A069EF"/>
    <w:rsid w:val="00A2278F"/>
    <w:rsid w:val="00A449B2"/>
    <w:rsid w:val="00A60EC1"/>
    <w:rsid w:val="00A81ABD"/>
    <w:rsid w:val="00A83EC6"/>
    <w:rsid w:val="00AC6C87"/>
    <w:rsid w:val="00AD18FD"/>
    <w:rsid w:val="00AF4819"/>
    <w:rsid w:val="00B12D6E"/>
    <w:rsid w:val="00B16677"/>
    <w:rsid w:val="00B17D5C"/>
    <w:rsid w:val="00B26BEB"/>
    <w:rsid w:val="00B33CE3"/>
    <w:rsid w:val="00B3507A"/>
    <w:rsid w:val="00B44258"/>
    <w:rsid w:val="00B730A4"/>
    <w:rsid w:val="00B8303F"/>
    <w:rsid w:val="00BA18ED"/>
    <w:rsid w:val="00BA4623"/>
    <w:rsid w:val="00BB7B23"/>
    <w:rsid w:val="00BE4226"/>
    <w:rsid w:val="00C71EC2"/>
    <w:rsid w:val="00CA2BEA"/>
    <w:rsid w:val="00CF76E6"/>
    <w:rsid w:val="00D21A8A"/>
    <w:rsid w:val="00D964B2"/>
    <w:rsid w:val="00DD55F9"/>
    <w:rsid w:val="00EA2F31"/>
    <w:rsid w:val="00EC2CD6"/>
    <w:rsid w:val="00F07E7D"/>
    <w:rsid w:val="00F24BEF"/>
    <w:rsid w:val="00F9094E"/>
    <w:rsid w:val="00F96BC1"/>
    <w:rsid w:val="00FC6E7E"/>
    <w:rsid w:val="00FE3CCE"/>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A60"/>
  </w:style>
  <w:style w:type="paragraph" w:styleId="5">
    <w:name w:val="heading 5"/>
    <w:basedOn w:val="a"/>
    <w:next w:val="a"/>
    <w:link w:val="50"/>
    <w:qFormat/>
    <w:rsid w:val="00907CB6"/>
    <w:pPr>
      <w:numPr>
        <w:ilvl w:val="4"/>
        <w:numId w:val="1"/>
      </w:numPr>
      <w:suppressAutoHyphens/>
      <w:spacing w:before="240" w:after="60" w:line="240" w:lineRule="auto"/>
      <w:outlineLvl w:val="4"/>
    </w:pPr>
    <w:rPr>
      <w:rFonts w:ascii="Calibri" w:eastAsia="Times New Roman" w:hAnsi="Calibri" w:cs="Calibri"/>
      <w:b/>
      <w:bCs/>
      <w:i/>
      <w:i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1"/>
    <w:uiPriority w:val="99"/>
    <w:rsid w:val="001A2C1F"/>
    <w:rPr>
      <w:rFonts w:ascii="Times New Roman" w:hAnsi="Times New Roman" w:cs="Times New Roman"/>
      <w:shd w:val="clear" w:color="auto" w:fill="FFFFFF"/>
    </w:rPr>
  </w:style>
  <w:style w:type="character" w:customStyle="1" w:styleId="Bodytext20">
    <w:name w:val="Body text (2)"/>
    <w:basedOn w:val="Bodytext2"/>
    <w:uiPriority w:val="99"/>
    <w:rsid w:val="001A2C1F"/>
    <w:rPr>
      <w:rFonts w:ascii="Times New Roman" w:hAnsi="Times New Roman" w:cs="Times New Roman"/>
      <w:u w:val="single"/>
      <w:shd w:val="clear" w:color="auto" w:fill="FFFFFF"/>
    </w:rPr>
  </w:style>
  <w:style w:type="character" w:customStyle="1" w:styleId="Heading3">
    <w:name w:val="Heading #3_"/>
    <w:basedOn w:val="a0"/>
    <w:link w:val="Heading30"/>
    <w:uiPriority w:val="99"/>
    <w:rsid w:val="001A2C1F"/>
    <w:rPr>
      <w:rFonts w:ascii="Times New Roman" w:hAnsi="Times New Roman" w:cs="Times New Roman"/>
      <w:shd w:val="clear" w:color="auto" w:fill="FFFFFF"/>
    </w:rPr>
  </w:style>
  <w:style w:type="character" w:customStyle="1" w:styleId="Heading3Spacing4pt">
    <w:name w:val="Heading #3 + Spacing 4 pt"/>
    <w:basedOn w:val="Heading3"/>
    <w:uiPriority w:val="99"/>
    <w:rsid w:val="001A2C1F"/>
    <w:rPr>
      <w:rFonts w:ascii="Times New Roman" w:hAnsi="Times New Roman" w:cs="Times New Roman"/>
      <w:spacing w:val="90"/>
      <w:shd w:val="clear" w:color="auto" w:fill="FFFFFF"/>
    </w:rPr>
  </w:style>
  <w:style w:type="character" w:customStyle="1" w:styleId="Bodytext2Italic">
    <w:name w:val="Body text (2) + Italic"/>
    <w:basedOn w:val="Bodytext2"/>
    <w:uiPriority w:val="99"/>
    <w:rsid w:val="001A2C1F"/>
    <w:rPr>
      <w:rFonts w:ascii="Times New Roman" w:hAnsi="Times New Roman" w:cs="Times New Roman"/>
      <w:i/>
      <w:iCs/>
      <w:shd w:val="clear" w:color="auto" w:fill="FFFFFF"/>
    </w:rPr>
  </w:style>
  <w:style w:type="character" w:customStyle="1" w:styleId="Bodytext3">
    <w:name w:val="Body text (3)_"/>
    <w:basedOn w:val="a0"/>
    <w:link w:val="Bodytext30"/>
    <w:uiPriority w:val="99"/>
    <w:rsid w:val="001A2C1F"/>
    <w:rPr>
      <w:rFonts w:ascii="Times New Roman" w:hAnsi="Times New Roman" w:cs="Times New Roman"/>
      <w:i/>
      <w:iCs/>
      <w:shd w:val="clear" w:color="auto" w:fill="FFFFFF"/>
    </w:rPr>
  </w:style>
  <w:style w:type="paragraph" w:customStyle="1" w:styleId="Bodytext21">
    <w:name w:val="Body text (2)1"/>
    <w:basedOn w:val="a"/>
    <w:link w:val="Bodytext2"/>
    <w:uiPriority w:val="99"/>
    <w:rsid w:val="001A2C1F"/>
    <w:pPr>
      <w:widowControl w:val="0"/>
      <w:shd w:val="clear" w:color="auto" w:fill="FFFFFF"/>
      <w:spacing w:after="0" w:line="263" w:lineRule="exact"/>
      <w:ind w:hanging="460"/>
    </w:pPr>
    <w:rPr>
      <w:rFonts w:ascii="Times New Roman" w:hAnsi="Times New Roman" w:cs="Times New Roman"/>
    </w:rPr>
  </w:style>
  <w:style w:type="paragraph" w:customStyle="1" w:styleId="Heading30">
    <w:name w:val="Heading #3"/>
    <w:basedOn w:val="a"/>
    <w:link w:val="Heading3"/>
    <w:uiPriority w:val="99"/>
    <w:rsid w:val="001A2C1F"/>
    <w:pPr>
      <w:widowControl w:val="0"/>
      <w:shd w:val="clear" w:color="auto" w:fill="FFFFFF"/>
      <w:spacing w:before="540" w:after="300" w:line="240" w:lineRule="atLeast"/>
      <w:jc w:val="center"/>
      <w:outlineLvl w:val="2"/>
    </w:pPr>
    <w:rPr>
      <w:rFonts w:ascii="Times New Roman" w:hAnsi="Times New Roman" w:cs="Times New Roman"/>
    </w:rPr>
  </w:style>
  <w:style w:type="paragraph" w:customStyle="1" w:styleId="Bodytext30">
    <w:name w:val="Body text (3)"/>
    <w:basedOn w:val="a"/>
    <w:link w:val="Bodytext3"/>
    <w:uiPriority w:val="99"/>
    <w:rsid w:val="001A2C1F"/>
    <w:pPr>
      <w:widowControl w:val="0"/>
      <w:shd w:val="clear" w:color="auto" w:fill="FFFFFF"/>
      <w:spacing w:after="0" w:line="259" w:lineRule="exact"/>
    </w:pPr>
    <w:rPr>
      <w:rFonts w:ascii="Times New Roman" w:hAnsi="Times New Roman" w:cs="Times New Roman"/>
      <w:i/>
      <w:iCs/>
    </w:rPr>
  </w:style>
  <w:style w:type="character" w:customStyle="1" w:styleId="Bodytext29pt">
    <w:name w:val="Body text (2) + 9 pt"/>
    <w:aliases w:val="Bold2"/>
    <w:basedOn w:val="Bodytext2"/>
    <w:uiPriority w:val="99"/>
    <w:rsid w:val="001A2C1F"/>
    <w:rPr>
      <w:rFonts w:ascii="Times New Roman" w:hAnsi="Times New Roman" w:cs="Times New Roman"/>
      <w:b/>
      <w:bCs/>
      <w:sz w:val="18"/>
      <w:szCs w:val="18"/>
      <w:u w:val="none"/>
      <w:shd w:val="clear" w:color="auto" w:fill="FFFFFF"/>
    </w:rPr>
  </w:style>
  <w:style w:type="paragraph" w:styleId="a3">
    <w:name w:val="header"/>
    <w:basedOn w:val="a"/>
    <w:link w:val="a4"/>
    <w:uiPriority w:val="99"/>
    <w:unhideWhenUsed/>
    <w:rsid w:val="00A069EF"/>
    <w:pPr>
      <w:tabs>
        <w:tab w:val="center" w:pos="4536"/>
        <w:tab w:val="right" w:pos="9072"/>
      </w:tabs>
      <w:spacing w:after="0" w:line="240" w:lineRule="auto"/>
    </w:pPr>
  </w:style>
  <w:style w:type="character" w:customStyle="1" w:styleId="a4">
    <w:name w:val="Горен колонтитул Знак"/>
    <w:basedOn w:val="a0"/>
    <w:link w:val="a3"/>
    <w:uiPriority w:val="99"/>
    <w:rsid w:val="00A069EF"/>
  </w:style>
  <w:style w:type="paragraph" w:styleId="a5">
    <w:name w:val="footer"/>
    <w:basedOn w:val="a"/>
    <w:link w:val="a6"/>
    <w:uiPriority w:val="99"/>
    <w:unhideWhenUsed/>
    <w:rsid w:val="00A069EF"/>
    <w:pPr>
      <w:tabs>
        <w:tab w:val="center" w:pos="4536"/>
        <w:tab w:val="right" w:pos="9072"/>
      </w:tabs>
      <w:spacing w:after="0" w:line="240" w:lineRule="auto"/>
    </w:pPr>
  </w:style>
  <w:style w:type="character" w:customStyle="1" w:styleId="a6">
    <w:name w:val="Долен колонтитул Знак"/>
    <w:basedOn w:val="a0"/>
    <w:link w:val="a5"/>
    <w:uiPriority w:val="99"/>
    <w:rsid w:val="00A069EF"/>
  </w:style>
  <w:style w:type="character" w:styleId="a7">
    <w:name w:val="Hyperlink"/>
    <w:basedOn w:val="a0"/>
    <w:uiPriority w:val="99"/>
    <w:unhideWhenUsed/>
    <w:rsid w:val="003D2921"/>
    <w:rPr>
      <w:color w:val="0563C1" w:themeColor="hyperlink"/>
      <w:u w:val="single"/>
    </w:rPr>
  </w:style>
  <w:style w:type="character" w:customStyle="1" w:styleId="50">
    <w:name w:val="Заглавие 5 Знак"/>
    <w:basedOn w:val="a0"/>
    <w:link w:val="5"/>
    <w:rsid w:val="00907CB6"/>
    <w:rPr>
      <w:rFonts w:ascii="Calibri" w:eastAsia="Times New Roman" w:hAnsi="Calibri" w:cs="Calibri"/>
      <w:b/>
      <w:bCs/>
      <w:i/>
      <w:iCs/>
      <w:sz w:val="26"/>
      <w:szCs w:val="26"/>
      <w:lang w:eastAsia="ar-SA"/>
    </w:rPr>
  </w:style>
  <w:style w:type="character" w:customStyle="1" w:styleId="FootnoteCharacters">
    <w:name w:val="Footnote Characters"/>
    <w:rsid w:val="00907CB6"/>
    <w:rPr>
      <w:vertAlign w:val="superscript"/>
    </w:rPr>
  </w:style>
  <w:style w:type="character" w:styleId="a8">
    <w:name w:val="footnote reference"/>
    <w:rsid w:val="00907CB6"/>
    <w:rPr>
      <w:vertAlign w:val="superscript"/>
    </w:rPr>
  </w:style>
  <w:style w:type="paragraph" w:styleId="a9">
    <w:name w:val="Body Text"/>
    <w:basedOn w:val="a"/>
    <w:link w:val="aa"/>
    <w:uiPriority w:val="99"/>
    <w:rsid w:val="00907CB6"/>
    <w:pPr>
      <w:suppressAutoHyphens/>
      <w:spacing w:after="120" w:line="240" w:lineRule="auto"/>
    </w:pPr>
    <w:rPr>
      <w:rFonts w:ascii="Times New Roman" w:eastAsia="SimSun" w:hAnsi="Times New Roman" w:cs="Times New Roman"/>
      <w:sz w:val="24"/>
      <w:szCs w:val="24"/>
      <w:lang w:eastAsia="ar-SA"/>
    </w:rPr>
  </w:style>
  <w:style w:type="character" w:customStyle="1" w:styleId="aa">
    <w:name w:val="Основен текст Знак"/>
    <w:basedOn w:val="a0"/>
    <w:link w:val="a9"/>
    <w:uiPriority w:val="99"/>
    <w:rsid w:val="00907CB6"/>
    <w:rPr>
      <w:rFonts w:ascii="Times New Roman" w:eastAsia="SimSun" w:hAnsi="Times New Roman" w:cs="Times New Roman"/>
      <w:sz w:val="24"/>
      <w:szCs w:val="24"/>
      <w:lang w:eastAsia="ar-SA"/>
    </w:rPr>
  </w:style>
  <w:style w:type="paragraph" w:styleId="3">
    <w:name w:val="Body Text 3"/>
    <w:basedOn w:val="a"/>
    <w:link w:val="30"/>
    <w:uiPriority w:val="99"/>
    <w:rsid w:val="00907CB6"/>
    <w:pPr>
      <w:suppressAutoHyphens/>
      <w:spacing w:after="120" w:line="240" w:lineRule="auto"/>
    </w:pPr>
    <w:rPr>
      <w:rFonts w:ascii="Times New Roman" w:eastAsia="SimSun" w:hAnsi="Times New Roman" w:cs="Times New Roman"/>
      <w:sz w:val="16"/>
      <w:szCs w:val="16"/>
      <w:lang w:eastAsia="ar-SA"/>
    </w:rPr>
  </w:style>
  <w:style w:type="character" w:customStyle="1" w:styleId="30">
    <w:name w:val="Основен текст 3 Знак"/>
    <w:basedOn w:val="a0"/>
    <w:link w:val="3"/>
    <w:uiPriority w:val="99"/>
    <w:rsid w:val="00907CB6"/>
    <w:rPr>
      <w:rFonts w:ascii="Times New Roman" w:eastAsia="SimSun" w:hAnsi="Times New Roman" w:cs="Times New Roman"/>
      <w:sz w:val="16"/>
      <w:szCs w:val="16"/>
      <w:lang w:eastAsia="ar-SA"/>
    </w:rPr>
  </w:style>
  <w:style w:type="paragraph" w:styleId="ab">
    <w:name w:val="footnote text"/>
    <w:basedOn w:val="a"/>
    <w:link w:val="ac"/>
    <w:uiPriority w:val="99"/>
    <w:rsid w:val="00907CB6"/>
    <w:pPr>
      <w:suppressAutoHyphens/>
      <w:spacing w:after="0" w:line="240" w:lineRule="auto"/>
    </w:pPr>
    <w:rPr>
      <w:rFonts w:ascii="Times New Roman" w:eastAsia="SimSun" w:hAnsi="Times New Roman" w:cs="Times New Roman"/>
      <w:sz w:val="20"/>
      <w:szCs w:val="20"/>
      <w:lang w:eastAsia="ar-SA"/>
    </w:rPr>
  </w:style>
  <w:style w:type="character" w:customStyle="1" w:styleId="FootnoteTextChar">
    <w:name w:val="Footnote Text Char"/>
    <w:basedOn w:val="a0"/>
    <w:uiPriority w:val="99"/>
    <w:semiHidden/>
    <w:rsid w:val="00907CB6"/>
    <w:rPr>
      <w:sz w:val="20"/>
      <w:szCs w:val="20"/>
    </w:rPr>
  </w:style>
  <w:style w:type="paragraph" w:customStyle="1" w:styleId="CharCharChar2">
    <w:name w:val="Char Char Char2"/>
    <w:basedOn w:val="a"/>
    <w:uiPriority w:val="99"/>
    <w:rsid w:val="00907CB6"/>
    <w:pPr>
      <w:tabs>
        <w:tab w:val="left" w:pos="709"/>
      </w:tabs>
      <w:suppressAutoHyphens/>
      <w:spacing w:after="0" w:line="240" w:lineRule="auto"/>
    </w:pPr>
    <w:rPr>
      <w:rFonts w:ascii="Tahoma" w:eastAsia="SimSun" w:hAnsi="Tahoma" w:cs="Tahoma"/>
      <w:sz w:val="24"/>
      <w:szCs w:val="24"/>
      <w:lang w:val="pl-PL" w:eastAsia="ar-SA"/>
    </w:rPr>
  </w:style>
  <w:style w:type="character" w:customStyle="1" w:styleId="ac">
    <w:name w:val="Текст под линия Знак"/>
    <w:link w:val="ab"/>
    <w:uiPriority w:val="99"/>
    <w:rsid w:val="00907CB6"/>
    <w:rPr>
      <w:rFonts w:ascii="Times New Roman" w:eastAsia="SimSun" w:hAnsi="Times New Roman" w:cs="Times New Roman"/>
      <w:sz w:val="20"/>
      <w:szCs w:val="20"/>
      <w:lang w:eastAsia="ar-SA"/>
    </w:rPr>
  </w:style>
  <w:style w:type="paragraph" w:styleId="31">
    <w:name w:val="Body Text Indent 3"/>
    <w:basedOn w:val="a"/>
    <w:link w:val="32"/>
    <w:uiPriority w:val="99"/>
    <w:semiHidden/>
    <w:unhideWhenUsed/>
    <w:rsid w:val="00F07E7D"/>
    <w:pPr>
      <w:spacing w:after="120"/>
      <w:ind w:left="283"/>
    </w:pPr>
    <w:rPr>
      <w:sz w:val="16"/>
      <w:szCs w:val="16"/>
    </w:rPr>
  </w:style>
  <w:style w:type="character" w:customStyle="1" w:styleId="32">
    <w:name w:val="Основен текст с отстъп 3 Знак"/>
    <w:basedOn w:val="a0"/>
    <w:link w:val="31"/>
    <w:uiPriority w:val="99"/>
    <w:semiHidden/>
    <w:rsid w:val="00F07E7D"/>
    <w:rPr>
      <w:sz w:val="16"/>
      <w:szCs w:val="16"/>
    </w:rPr>
  </w:style>
  <w:style w:type="paragraph" w:styleId="ad">
    <w:name w:val="List Paragraph"/>
    <w:basedOn w:val="a"/>
    <w:uiPriority w:val="34"/>
    <w:qFormat/>
    <w:rsid w:val="00373410"/>
    <w:pPr>
      <w:ind w:left="720"/>
      <w:contextualSpacing/>
    </w:pPr>
  </w:style>
  <w:style w:type="character" w:customStyle="1" w:styleId="newdocreference1">
    <w:name w:val="newdocreference1"/>
    <w:basedOn w:val="a0"/>
    <w:rsid w:val="00B8303F"/>
    <w:rPr>
      <w:i w:val="0"/>
      <w:iCs w:val="0"/>
      <w:color w:val="0000FF"/>
      <w:u w:val="single"/>
    </w:rPr>
  </w:style>
  <w:style w:type="paragraph" w:styleId="ae">
    <w:name w:val="Balloon Text"/>
    <w:basedOn w:val="a"/>
    <w:link w:val="af"/>
    <w:uiPriority w:val="99"/>
    <w:semiHidden/>
    <w:unhideWhenUsed/>
    <w:rsid w:val="00377F4A"/>
    <w:pPr>
      <w:spacing w:after="0" w:line="240" w:lineRule="auto"/>
    </w:pPr>
    <w:rPr>
      <w:rFonts w:ascii="Tahoma" w:hAnsi="Tahoma" w:cs="Tahoma"/>
      <w:sz w:val="16"/>
      <w:szCs w:val="16"/>
    </w:rPr>
  </w:style>
  <w:style w:type="character" w:customStyle="1" w:styleId="af">
    <w:name w:val="Изнесен текст Знак"/>
    <w:basedOn w:val="a0"/>
    <w:link w:val="ae"/>
    <w:uiPriority w:val="99"/>
    <w:semiHidden/>
    <w:rsid w:val="00377F4A"/>
    <w:rPr>
      <w:rFonts w:ascii="Tahoma" w:hAnsi="Tahoma" w:cs="Tahoma"/>
      <w:sz w:val="16"/>
      <w:szCs w:val="16"/>
    </w:rPr>
  </w:style>
  <w:style w:type="character" w:customStyle="1" w:styleId="parsupercapt">
    <w:name w:val="par_super_capt"/>
    <w:basedOn w:val="a0"/>
    <w:rsid w:val="00151AEB"/>
  </w:style>
  <w:style w:type="character" w:customStyle="1" w:styleId="parcapt">
    <w:name w:val="par_capt"/>
    <w:basedOn w:val="a0"/>
    <w:rsid w:val="00151AEB"/>
  </w:style>
  <w:style w:type="character" w:customStyle="1" w:styleId="parinclink">
    <w:name w:val="parinclink"/>
    <w:basedOn w:val="a0"/>
    <w:rsid w:val="00151AEB"/>
  </w:style>
  <w:style w:type="character" w:customStyle="1" w:styleId="ala">
    <w:name w:val="al_a"/>
    <w:basedOn w:val="a0"/>
    <w:rsid w:val="00151AEB"/>
  </w:style>
  <w:style w:type="character" w:customStyle="1" w:styleId="alcapt">
    <w:name w:val="al_capt"/>
    <w:basedOn w:val="a0"/>
    <w:rsid w:val="00151AEB"/>
  </w:style>
  <w:style w:type="character" w:customStyle="1" w:styleId="fasubparinclink">
    <w:name w:val="fasubparinclink"/>
    <w:basedOn w:val="a0"/>
    <w:rsid w:val="00151AEB"/>
  </w:style>
  <w:style w:type="character" w:customStyle="1" w:styleId="alt">
    <w:name w:val="al_t"/>
    <w:basedOn w:val="a0"/>
    <w:rsid w:val="00151AEB"/>
  </w:style>
  <w:style w:type="character" w:customStyle="1" w:styleId="subpardislink">
    <w:name w:val="subpardislink"/>
    <w:basedOn w:val="a0"/>
    <w:rsid w:val="00151AEB"/>
  </w:style>
  <w:style w:type="character" w:customStyle="1" w:styleId="subparinclink">
    <w:name w:val="subparinclink"/>
    <w:basedOn w:val="a0"/>
    <w:rsid w:val="00151AEB"/>
  </w:style>
  <w:style w:type="character" w:customStyle="1" w:styleId="alb">
    <w:name w:val="al_b"/>
    <w:basedOn w:val="a0"/>
    <w:rsid w:val="00151AEB"/>
  </w:style>
</w:styles>
</file>

<file path=word/webSettings.xml><?xml version="1.0" encoding="utf-8"?>
<w:webSettings xmlns:r="http://schemas.openxmlformats.org/officeDocument/2006/relationships" xmlns:w="http://schemas.openxmlformats.org/wordprocessingml/2006/main">
  <w:divs>
    <w:div w:id="443573514">
      <w:bodyDiv w:val="1"/>
      <w:marLeft w:val="0"/>
      <w:marRight w:val="0"/>
      <w:marTop w:val="0"/>
      <w:marBottom w:val="0"/>
      <w:divBdr>
        <w:top w:val="none" w:sz="0" w:space="0" w:color="auto"/>
        <w:left w:val="none" w:sz="0" w:space="0" w:color="auto"/>
        <w:bottom w:val="none" w:sz="0" w:space="0" w:color="auto"/>
        <w:right w:val="none" w:sz="0" w:space="0" w:color="auto"/>
      </w:divBdr>
      <w:divsChild>
        <w:div w:id="2005085495">
          <w:marLeft w:val="0"/>
          <w:marRight w:val="0"/>
          <w:marTop w:val="0"/>
          <w:marBottom w:val="0"/>
          <w:divBdr>
            <w:top w:val="none" w:sz="0" w:space="0" w:color="auto"/>
            <w:left w:val="none" w:sz="0" w:space="0" w:color="auto"/>
            <w:bottom w:val="none" w:sz="0" w:space="0" w:color="auto"/>
            <w:right w:val="none" w:sz="0" w:space="0" w:color="auto"/>
          </w:divBdr>
          <w:divsChild>
            <w:div w:id="1510221222">
              <w:marLeft w:val="0"/>
              <w:marRight w:val="0"/>
              <w:marTop w:val="0"/>
              <w:marBottom w:val="0"/>
              <w:divBdr>
                <w:top w:val="none" w:sz="0" w:space="0" w:color="auto"/>
                <w:left w:val="none" w:sz="0" w:space="0" w:color="auto"/>
                <w:bottom w:val="none" w:sz="0" w:space="0" w:color="auto"/>
                <w:right w:val="none" w:sz="0" w:space="0" w:color="auto"/>
              </w:divBdr>
              <w:divsChild>
                <w:div w:id="2080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pis://Base=NORM&amp;DocCode=2003&amp;ToPar=Art313&amp;Type=201/" TargetMode="External"/><Relationship Id="rId18" Type="http://schemas.openxmlformats.org/officeDocument/2006/relationships/hyperlink" Target="mailto:npazar@icon.bg" TargetMode="External"/><Relationship Id="rId26" Type="http://schemas.openxmlformats.org/officeDocument/2006/relationships/hyperlink" Target="apis://Base=NORM&amp;DocCode=40377&amp;ToPar=Art47&amp;Type=201/" TargetMode="External"/><Relationship Id="rId3" Type="http://schemas.openxmlformats.org/officeDocument/2006/relationships/styles" Target="styles.xml"/><Relationship Id="rId21" Type="http://schemas.openxmlformats.org/officeDocument/2006/relationships/hyperlink" Target="mailto:npazar@icon.bg" TargetMode="External"/><Relationship Id="rId7" Type="http://schemas.openxmlformats.org/officeDocument/2006/relationships/endnotes" Target="endnotes.xml"/><Relationship Id="rId12" Type="http://schemas.openxmlformats.org/officeDocument/2006/relationships/hyperlink" Target="apis://Base=NORM&amp;DocCode=40377&amp;ToPar=Art47&amp;Type=201/" TargetMode="External"/><Relationship Id="rId17" Type="http://schemas.openxmlformats.org/officeDocument/2006/relationships/hyperlink" Target="mailto:npazar@icon.bg" TargetMode="External"/><Relationship Id="rId25" Type="http://schemas.openxmlformats.org/officeDocument/2006/relationships/hyperlink" Target="mailto:npazar@icon.bg" TargetMode="External"/><Relationship Id="rId2" Type="http://schemas.openxmlformats.org/officeDocument/2006/relationships/numbering" Target="numbering.xml"/><Relationship Id="rId16" Type="http://schemas.openxmlformats.org/officeDocument/2006/relationships/hyperlink" Target="apis://Base=NARH&amp;DocCode=2023&amp;ToPar=Art162_Al2_Pt1&amp;Type=201/" TargetMode="External"/><Relationship Id="rId20" Type="http://schemas.openxmlformats.org/officeDocument/2006/relationships/hyperlink" Target="mailto:npazar@icon.bg"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pazar@icon.bg" TargetMode="External"/><Relationship Id="rId24" Type="http://schemas.openxmlformats.org/officeDocument/2006/relationships/hyperlink" Target="mailto:npazar@icon.bg" TargetMode="External"/><Relationship Id="rId5" Type="http://schemas.openxmlformats.org/officeDocument/2006/relationships/webSettings" Target="webSettings.xml"/><Relationship Id="rId15" Type="http://schemas.openxmlformats.org/officeDocument/2006/relationships/hyperlink" Target="apis://Base=NORM&amp;DocCode=40377&amp;ToPar=Art47&amp;Type=201/" TargetMode="External"/><Relationship Id="rId23" Type="http://schemas.openxmlformats.org/officeDocument/2006/relationships/hyperlink" Target="mailto:npazar@icon.bg" TargetMode="External"/><Relationship Id="rId28" Type="http://schemas.openxmlformats.org/officeDocument/2006/relationships/hyperlink" Target="javascript:%20NavigateDocument('&#1058;&#1047;_1991');" TargetMode="External"/><Relationship Id="rId10" Type="http://schemas.openxmlformats.org/officeDocument/2006/relationships/image" Target="media/image2.jpeg"/><Relationship Id="rId19" Type="http://schemas.openxmlformats.org/officeDocument/2006/relationships/hyperlink" Target="mailto:npazar@icon.b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npazar@icon.bg" TargetMode="External"/><Relationship Id="rId14" Type="http://schemas.openxmlformats.org/officeDocument/2006/relationships/hyperlink" Target="mailto:npazar@icon.bg" TargetMode="External"/><Relationship Id="rId22" Type="http://schemas.openxmlformats.org/officeDocument/2006/relationships/hyperlink" Target="mailto:npazar@icon.bg" TargetMode="External"/><Relationship Id="rId27" Type="http://schemas.openxmlformats.org/officeDocument/2006/relationships/hyperlink" Target="javascript:%20NavigateDocument('&#1058;&#1047;_1991"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77B0D-7638-43B0-8449-BE933A0FA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7285</Words>
  <Characters>41526</Characters>
  <Application>Microsoft Office Word</Application>
  <DocSecurity>0</DocSecurity>
  <Lines>346</Lines>
  <Paragraphs>97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dcterms:created xsi:type="dcterms:W3CDTF">2016-08-11T12:19:00Z</dcterms:created>
  <dcterms:modified xsi:type="dcterms:W3CDTF">2016-08-15T12:24:00Z</dcterms:modified>
</cp:coreProperties>
</file>