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3F2B1F" w:rsidTr="00C71EC2">
        <w:trPr>
          <w:cantSplit/>
        </w:trPr>
        <w:tc>
          <w:tcPr>
            <w:tcW w:w="401" w:type="dxa"/>
            <w:shd w:val="clear" w:color="auto" w:fill="auto"/>
            <w:hideMark/>
          </w:tcPr>
          <w:p w:rsidR="005167F1" w:rsidRPr="00BC5919" w:rsidRDefault="005167F1"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w:t>
            </w:r>
          </w:p>
        </w:tc>
        <w:tc>
          <w:tcPr>
            <w:tcW w:w="803" w:type="dxa"/>
            <w:shd w:val="clear" w:color="auto" w:fill="auto"/>
            <w:hideMark/>
          </w:tcPr>
          <w:p w:rsidR="005167F1" w:rsidRPr="00BC5919" w:rsidRDefault="005167F1"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Град</w:t>
            </w:r>
          </w:p>
        </w:tc>
        <w:tc>
          <w:tcPr>
            <w:tcW w:w="2410" w:type="dxa"/>
            <w:shd w:val="clear" w:color="auto" w:fill="auto"/>
            <w:hideMark/>
          </w:tcPr>
          <w:p w:rsidR="005167F1" w:rsidRPr="00BC5919" w:rsidRDefault="005167F1"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BC5919" w:rsidRDefault="005167F1"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BC5919" w:rsidRDefault="005167F1" w:rsidP="00C71EC2">
            <w:pPr>
              <w:spacing w:after="0" w:line="240" w:lineRule="auto"/>
              <w:ind w:firstLine="57"/>
              <w:rPr>
                <w:rFonts w:ascii="Times New Roman" w:hAnsi="Times New Roman" w:cs="Times New Roman"/>
                <w:b/>
                <w:bCs/>
                <w:sz w:val="24"/>
                <w:szCs w:val="24"/>
              </w:rPr>
            </w:pPr>
            <w:r w:rsidRPr="00BC5919">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BC5919" w:rsidRDefault="005167F1"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BC5919" w:rsidRDefault="005167F1"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 xml:space="preserve"> ССО</w:t>
            </w:r>
          </w:p>
        </w:tc>
        <w:tc>
          <w:tcPr>
            <w:tcW w:w="1251" w:type="dxa"/>
          </w:tcPr>
          <w:p w:rsidR="005167F1" w:rsidRPr="00BC5919" w:rsidRDefault="00753263" w:rsidP="00C71EC2">
            <w:pPr>
              <w:spacing w:after="0" w:line="240" w:lineRule="auto"/>
              <w:ind w:firstLine="57"/>
              <w:jc w:val="center"/>
              <w:rPr>
                <w:rFonts w:ascii="Times New Roman" w:hAnsi="Times New Roman" w:cs="Times New Roman"/>
                <w:b/>
                <w:bCs/>
                <w:color w:val="000000"/>
                <w:sz w:val="24"/>
                <w:szCs w:val="24"/>
              </w:rPr>
            </w:pPr>
            <w:r w:rsidRPr="00BC5919">
              <w:rPr>
                <w:rFonts w:ascii="Times New Roman" w:hAnsi="Times New Roman" w:cs="Times New Roman"/>
                <w:b/>
                <w:bCs/>
                <w:color w:val="000000"/>
                <w:sz w:val="24"/>
                <w:szCs w:val="24"/>
              </w:rPr>
              <w:t>Цена за изпълнение в лв. без ДДС</w:t>
            </w:r>
          </w:p>
        </w:tc>
      </w:tr>
      <w:tr w:rsidR="00BC5919" w:rsidRPr="00753263" w:rsidTr="00C71EC2">
        <w:trPr>
          <w:cantSplit/>
        </w:trPr>
        <w:tc>
          <w:tcPr>
            <w:tcW w:w="401" w:type="dxa"/>
            <w:shd w:val="clear" w:color="auto" w:fill="auto"/>
            <w:hideMark/>
          </w:tcPr>
          <w:p w:rsidR="00BC5919" w:rsidRPr="00BC5919" w:rsidRDefault="00BC5919" w:rsidP="00C71EC2">
            <w:pPr>
              <w:spacing w:after="0" w:line="240" w:lineRule="auto"/>
              <w:ind w:firstLine="57"/>
              <w:jc w:val="right"/>
              <w:rPr>
                <w:rFonts w:ascii="Times New Roman" w:hAnsi="Times New Roman" w:cs="Times New Roman"/>
                <w:color w:val="000000"/>
                <w:sz w:val="24"/>
                <w:szCs w:val="24"/>
              </w:rPr>
            </w:pPr>
            <w:r w:rsidRPr="00BC5919">
              <w:rPr>
                <w:rFonts w:ascii="Times New Roman" w:hAnsi="Times New Roman" w:cs="Times New Roman"/>
                <w:color w:val="000000"/>
                <w:sz w:val="24"/>
                <w:szCs w:val="24"/>
              </w:rPr>
              <w:lastRenderedPageBreak/>
              <w:t>1</w:t>
            </w:r>
          </w:p>
        </w:tc>
        <w:tc>
          <w:tcPr>
            <w:tcW w:w="803" w:type="dxa"/>
            <w:shd w:val="clear" w:color="auto" w:fill="auto"/>
            <w:noWrap/>
            <w:hideMark/>
          </w:tcPr>
          <w:p w:rsidR="00BC5919" w:rsidRPr="00BC5919" w:rsidRDefault="00BC5919" w:rsidP="000D0DC5">
            <w:pPr>
              <w:spacing w:after="60"/>
              <w:ind w:firstLine="57"/>
              <w:rPr>
                <w:rFonts w:ascii="Times New Roman" w:hAnsi="Times New Roman" w:cs="Times New Roman"/>
                <w:color w:val="000000"/>
              </w:rPr>
            </w:pPr>
            <w:r w:rsidRPr="00BC5919">
              <w:rPr>
                <w:rFonts w:ascii="Times New Roman" w:hAnsi="Times New Roman" w:cs="Times New Roman"/>
                <w:color w:val="000000"/>
              </w:rPr>
              <w:t>Нови пазар</w:t>
            </w:r>
          </w:p>
        </w:tc>
        <w:tc>
          <w:tcPr>
            <w:tcW w:w="2410" w:type="dxa"/>
            <w:shd w:val="clear" w:color="auto" w:fill="auto"/>
            <w:noWrap/>
            <w:hideMark/>
          </w:tcPr>
          <w:p w:rsidR="00BC5919" w:rsidRPr="00BC5919" w:rsidRDefault="00BC5919" w:rsidP="000D0DC5">
            <w:pPr>
              <w:spacing w:after="60"/>
              <w:ind w:firstLine="57"/>
              <w:rPr>
                <w:rFonts w:ascii="Times New Roman" w:hAnsi="Times New Roman" w:cs="Times New Roman"/>
                <w:color w:val="000000"/>
              </w:rPr>
            </w:pPr>
            <w:r w:rsidRPr="00BC5919">
              <w:rPr>
                <w:rFonts w:ascii="Times New Roman" w:hAnsi="Times New Roman" w:cs="Times New Roman"/>
                <w:color w:val="000000"/>
              </w:rPr>
              <w:t>Нови пазар</w:t>
            </w:r>
          </w:p>
        </w:tc>
        <w:tc>
          <w:tcPr>
            <w:tcW w:w="1134" w:type="dxa"/>
            <w:shd w:val="clear" w:color="auto" w:fill="auto"/>
            <w:noWrap/>
            <w:hideMark/>
          </w:tcPr>
          <w:p w:rsidR="00BC5919" w:rsidRPr="00BC5919" w:rsidRDefault="00BC5919" w:rsidP="000D0DC5">
            <w:pPr>
              <w:spacing w:after="60"/>
              <w:ind w:firstLine="57"/>
              <w:rPr>
                <w:rFonts w:ascii="Times New Roman" w:hAnsi="Times New Roman" w:cs="Times New Roman"/>
                <w:color w:val="000000"/>
              </w:rPr>
            </w:pPr>
            <w:r w:rsidRPr="00BC5919">
              <w:rPr>
                <w:rFonts w:ascii="Times New Roman" w:hAnsi="Times New Roman" w:cs="Times New Roman"/>
                <w:color w:val="000000"/>
              </w:rPr>
              <w:t>ул."Стефан Караджа" №48</w:t>
            </w:r>
          </w:p>
        </w:tc>
        <w:tc>
          <w:tcPr>
            <w:tcW w:w="1843" w:type="dxa"/>
            <w:shd w:val="clear" w:color="auto" w:fill="auto"/>
            <w:noWrap/>
            <w:hideMark/>
          </w:tcPr>
          <w:p w:rsidR="00BC5919" w:rsidRPr="00BC5919" w:rsidRDefault="00BC5919" w:rsidP="000D0DC5">
            <w:pPr>
              <w:spacing w:after="60"/>
              <w:ind w:firstLine="57"/>
              <w:rPr>
                <w:rFonts w:ascii="Times New Roman" w:hAnsi="Times New Roman" w:cs="Times New Roman"/>
                <w:color w:val="000000"/>
              </w:rPr>
            </w:pPr>
            <w:r w:rsidRPr="00BC5919">
              <w:rPr>
                <w:rFonts w:ascii="Times New Roman" w:hAnsi="Times New Roman" w:cs="Times New Roman"/>
                <w:color w:val="000000"/>
              </w:rPr>
              <w:t>7655,19</w:t>
            </w:r>
          </w:p>
        </w:tc>
        <w:tc>
          <w:tcPr>
            <w:tcW w:w="917" w:type="dxa"/>
            <w:shd w:val="clear" w:color="auto" w:fill="auto"/>
            <w:noWrap/>
            <w:hideMark/>
          </w:tcPr>
          <w:p w:rsidR="00BC5919" w:rsidRPr="00BC5919" w:rsidRDefault="00BC5919" w:rsidP="000D0DC5">
            <w:pPr>
              <w:spacing w:after="60"/>
              <w:ind w:firstLine="57"/>
              <w:rPr>
                <w:rFonts w:ascii="Times New Roman" w:hAnsi="Times New Roman" w:cs="Times New Roman"/>
                <w:color w:val="000000"/>
              </w:rPr>
            </w:pPr>
            <w:r w:rsidRPr="00BC5919">
              <w:rPr>
                <w:rFonts w:ascii="Times New Roman" w:hAnsi="Times New Roman" w:cs="Times New Roman"/>
                <w:color w:val="000000"/>
              </w:rPr>
              <w:t>1983г.</w:t>
            </w:r>
          </w:p>
        </w:tc>
        <w:tc>
          <w:tcPr>
            <w:tcW w:w="868" w:type="dxa"/>
            <w:shd w:val="clear" w:color="auto" w:fill="auto"/>
            <w:noWrap/>
            <w:hideMark/>
          </w:tcPr>
          <w:p w:rsidR="00BC5919" w:rsidRPr="00BC5919" w:rsidRDefault="00BC5919" w:rsidP="000D0DC5">
            <w:pPr>
              <w:spacing w:after="60"/>
              <w:ind w:firstLine="57"/>
              <w:rPr>
                <w:rFonts w:ascii="Times New Roman" w:hAnsi="Times New Roman" w:cs="Times New Roman"/>
                <w:color w:val="000000"/>
              </w:rPr>
            </w:pPr>
            <w:r w:rsidRPr="00BC5919">
              <w:rPr>
                <w:rFonts w:ascii="Times New Roman" w:hAnsi="Times New Roman" w:cs="Times New Roman"/>
                <w:color w:val="000000"/>
              </w:rPr>
              <w:t>8</w:t>
            </w:r>
          </w:p>
        </w:tc>
        <w:tc>
          <w:tcPr>
            <w:tcW w:w="1251" w:type="dxa"/>
          </w:tcPr>
          <w:p w:rsidR="00BC5919" w:rsidRPr="00BC5919" w:rsidRDefault="00BC5919"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957BF5">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957BF5">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BC5919">
        <w:rPr>
          <w:rFonts w:ascii="Times New Roman" w:eastAsia="Times New Roman" w:hAnsi="Times New Roman" w:cs="Times New Roman"/>
          <w:b/>
          <w:sz w:val="24"/>
          <w:szCs w:val="24"/>
        </w:rPr>
        <w:t xml:space="preserve">ПРИЛОЖЕНИЕ </w:t>
      </w:r>
      <w:r w:rsidRPr="00BC5919">
        <w:rPr>
          <w:rFonts w:ascii="Times New Roman" w:eastAsia="Times New Roman" w:hAnsi="Times New Roman" w:cs="Times New Roman"/>
          <w:b/>
          <w:color w:val="000000"/>
          <w:sz w:val="24"/>
          <w:szCs w:val="24"/>
        </w:rPr>
        <w:t xml:space="preserve">№ </w:t>
      </w:r>
      <w:r w:rsidR="00151AEB" w:rsidRPr="00BC5919">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630" w:rsidRDefault="00525630" w:rsidP="00A069EF">
      <w:pPr>
        <w:spacing w:after="0" w:line="240" w:lineRule="auto"/>
      </w:pPr>
      <w:r>
        <w:separator/>
      </w:r>
    </w:p>
  </w:endnote>
  <w:endnote w:type="continuationSeparator" w:id="1">
    <w:p w:rsidR="00525630" w:rsidRDefault="00525630"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630" w:rsidRDefault="00525630" w:rsidP="00A069EF">
      <w:pPr>
        <w:spacing w:after="0" w:line="240" w:lineRule="auto"/>
      </w:pPr>
      <w:r>
        <w:separator/>
      </w:r>
    </w:p>
  </w:footnote>
  <w:footnote w:type="continuationSeparator" w:id="1">
    <w:p w:rsidR="00525630" w:rsidRDefault="00525630"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91943"/>
    <w:rsid w:val="000C1FC6"/>
    <w:rsid w:val="000E15A7"/>
    <w:rsid w:val="00111D3A"/>
    <w:rsid w:val="00114063"/>
    <w:rsid w:val="001353B7"/>
    <w:rsid w:val="00151AEB"/>
    <w:rsid w:val="0016006A"/>
    <w:rsid w:val="001775D3"/>
    <w:rsid w:val="00196D9A"/>
    <w:rsid w:val="001A2C1F"/>
    <w:rsid w:val="001E4B62"/>
    <w:rsid w:val="001F4A9F"/>
    <w:rsid w:val="0021189F"/>
    <w:rsid w:val="00235D43"/>
    <w:rsid w:val="002451D5"/>
    <w:rsid w:val="00250F3F"/>
    <w:rsid w:val="00274B50"/>
    <w:rsid w:val="00284C71"/>
    <w:rsid w:val="002C47FC"/>
    <w:rsid w:val="00307D6A"/>
    <w:rsid w:val="00317072"/>
    <w:rsid w:val="003415C6"/>
    <w:rsid w:val="00345B23"/>
    <w:rsid w:val="00373410"/>
    <w:rsid w:val="00377F4A"/>
    <w:rsid w:val="003D2921"/>
    <w:rsid w:val="003F2B1F"/>
    <w:rsid w:val="003F4A60"/>
    <w:rsid w:val="0041352E"/>
    <w:rsid w:val="004814C7"/>
    <w:rsid w:val="00493D6C"/>
    <w:rsid w:val="004A7340"/>
    <w:rsid w:val="00503F90"/>
    <w:rsid w:val="005167F1"/>
    <w:rsid w:val="00525630"/>
    <w:rsid w:val="00545325"/>
    <w:rsid w:val="00553D47"/>
    <w:rsid w:val="00593A09"/>
    <w:rsid w:val="0059450B"/>
    <w:rsid w:val="00653963"/>
    <w:rsid w:val="00657DC5"/>
    <w:rsid w:val="00674437"/>
    <w:rsid w:val="006A4318"/>
    <w:rsid w:val="00753263"/>
    <w:rsid w:val="00783942"/>
    <w:rsid w:val="007850CC"/>
    <w:rsid w:val="007B7E75"/>
    <w:rsid w:val="007E1C22"/>
    <w:rsid w:val="007E3878"/>
    <w:rsid w:val="008107B1"/>
    <w:rsid w:val="00812208"/>
    <w:rsid w:val="00834D92"/>
    <w:rsid w:val="00851905"/>
    <w:rsid w:val="00856244"/>
    <w:rsid w:val="00907CB6"/>
    <w:rsid w:val="00911142"/>
    <w:rsid w:val="00935451"/>
    <w:rsid w:val="00957BF5"/>
    <w:rsid w:val="00984FE6"/>
    <w:rsid w:val="009A1C34"/>
    <w:rsid w:val="009B2EAE"/>
    <w:rsid w:val="009C6584"/>
    <w:rsid w:val="009F120C"/>
    <w:rsid w:val="009F576A"/>
    <w:rsid w:val="00A069EF"/>
    <w:rsid w:val="00A2278F"/>
    <w:rsid w:val="00A449B2"/>
    <w:rsid w:val="00A60EC1"/>
    <w:rsid w:val="00A81ABD"/>
    <w:rsid w:val="00A83EC6"/>
    <w:rsid w:val="00AC6C87"/>
    <w:rsid w:val="00AF4819"/>
    <w:rsid w:val="00B12799"/>
    <w:rsid w:val="00B12D6E"/>
    <w:rsid w:val="00B16677"/>
    <w:rsid w:val="00B17D5C"/>
    <w:rsid w:val="00B33CE3"/>
    <w:rsid w:val="00B44258"/>
    <w:rsid w:val="00B730A4"/>
    <w:rsid w:val="00B8303F"/>
    <w:rsid w:val="00BA18ED"/>
    <w:rsid w:val="00BB7B23"/>
    <w:rsid w:val="00BC5919"/>
    <w:rsid w:val="00BE4226"/>
    <w:rsid w:val="00C71EC2"/>
    <w:rsid w:val="00C8518F"/>
    <w:rsid w:val="00CA2BEA"/>
    <w:rsid w:val="00CF76E6"/>
    <w:rsid w:val="00D21A8A"/>
    <w:rsid w:val="00D964B2"/>
    <w:rsid w:val="00DD55F9"/>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7284</Words>
  <Characters>41525</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2016-08-11T12:19:00Z</dcterms:created>
  <dcterms:modified xsi:type="dcterms:W3CDTF">2016-08-15T12:23:00Z</dcterms:modified>
</cp:coreProperties>
</file>