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w:t>
            </w:r>
          </w:p>
        </w:tc>
        <w:tc>
          <w:tcPr>
            <w:tcW w:w="803"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Град</w:t>
            </w:r>
          </w:p>
        </w:tc>
        <w:tc>
          <w:tcPr>
            <w:tcW w:w="2410"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E77E87" w:rsidRDefault="005167F1" w:rsidP="00C71EC2">
            <w:pPr>
              <w:spacing w:after="0" w:line="240" w:lineRule="auto"/>
              <w:ind w:firstLine="57"/>
              <w:rPr>
                <w:rFonts w:ascii="Times New Roman" w:hAnsi="Times New Roman" w:cs="Times New Roman"/>
                <w:b/>
                <w:bCs/>
                <w:sz w:val="24"/>
                <w:szCs w:val="24"/>
              </w:rPr>
            </w:pPr>
            <w:r w:rsidRPr="00E77E87">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E77E87" w:rsidRDefault="005167F1"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 xml:space="preserve"> ССО</w:t>
            </w:r>
          </w:p>
        </w:tc>
        <w:tc>
          <w:tcPr>
            <w:tcW w:w="1251" w:type="dxa"/>
          </w:tcPr>
          <w:p w:rsidR="005167F1" w:rsidRPr="00E77E87" w:rsidRDefault="00753263" w:rsidP="00C71EC2">
            <w:pPr>
              <w:spacing w:after="0" w:line="240" w:lineRule="auto"/>
              <w:ind w:firstLine="57"/>
              <w:jc w:val="center"/>
              <w:rPr>
                <w:rFonts w:ascii="Times New Roman" w:hAnsi="Times New Roman" w:cs="Times New Roman"/>
                <w:b/>
                <w:bCs/>
                <w:color w:val="000000"/>
                <w:sz w:val="24"/>
                <w:szCs w:val="24"/>
              </w:rPr>
            </w:pPr>
            <w:r w:rsidRPr="00E77E87">
              <w:rPr>
                <w:rFonts w:ascii="Times New Roman" w:hAnsi="Times New Roman" w:cs="Times New Roman"/>
                <w:b/>
                <w:bCs/>
                <w:color w:val="000000"/>
                <w:sz w:val="24"/>
                <w:szCs w:val="24"/>
              </w:rPr>
              <w:t>Цена за изпълнение в лв. без ДДС</w:t>
            </w:r>
          </w:p>
        </w:tc>
      </w:tr>
      <w:tr w:rsidR="00E77E87" w:rsidRPr="00753263" w:rsidTr="00C71EC2">
        <w:trPr>
          <w:cantSplit/>
        </w:trPr>
        <w:tc>
          <w:tcPr>
            <w:tcW w:w="401" w:type="dxa"/>
            <w:shd w:val="clear" w:color="auto" w:fill="auto"/>
            <w:hideMark/>
          </w:tcPr>
          <w:p w:rsidR="00E77E87" w:rsidRPr="00E77E87" w:rsidRDefault="00E77E87" w:rsidP="000D0DC5">
            <w:pPr>
              <w:spacing w:after="60"/>
              <w:ind w:firstLine="57"/>
              <w:jc w:val="right"/>
              <w:rPr>
                <w:rFonts w:ascii="Times New Roman" w:hAnsi="Times New Roman" w:cs="Times New Roman"/>
                <w:color w:val="000000"/>
              </w:rPr>
            </w:pPr>
            <w:r w:rsidRPr="00E77E87">
              <w:rPr>
                <w:rFonts w:ascii="Times New Roman" w:hAnsi="Times New Roman" w:cs="Times New Roman"/>
                <w:color w:val="000000"/>
              </w:rPr>
              <w:lastRenderedPageBreak/>
              <w:t>1</w:t>
            </w:r>
          </w:p>
        </w:tc>
        <w:tc>
          <w:tcPr>
            <w:tcW w:w="803"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Нови пазар</w:t>
            </w:r>
          </w:p>
        </w:tc>
        <w:tc>
          <w:tcPr>
            <w:tcW w:w="2410"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Нови пазар</w:t>
            </w:r>
          </w:p>
        </w:tc>
        <w:tc>
          <w:tcPr>
            <w:tcW w:w="1134"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ул."Плиска" №5 и ул."Цар Петър"№16</w:t>
            </w:r>
          </w:p>
        </w:tc>
        <w:tc>
          <w:tcPr>
            <w:tcW w:w="1843"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3561,00</w:t>
            </w:r>
          </w:p>
        </w:tc>
        <w:tc>
          <w:tcPr>
            <w:tcW w:w="917"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1976г.</w:t>
            </w:r>
          </w:p>
        </w:tc>
        <w:tc>
          <w:tcPr>
            <w:tcW w:w="868" w:type="dxa"/>
            <w:shd w:val="clear" w:color="auto" w:fill="auto"/>
            <w:noWrap/>
            <w:hideMark/>
          </w:tcPr>
          <w:p w:rsidR="00E77E87" w:rsidRPr="00E77E87" w:rsidRDefault="00E77E87" w:rsidP="000D0DC5">
            <w:pPr>
              <w:spacing w:after="60"/>
              <w:ind w:firstLine="57"/>
              <w:rPr>
                <w:rFonts w:ascii="Times New Roman" w:hAnsi="Times New Roman" w:cs="Times New Roman"/>
                <w:color w:val="000000"/>
              </w:rPr>
            </w:pPr>
            <w:r w:rsidRPr="00E77E87">
              <w:rPr>
                <w:rFonts w:ascii="Times New Roman" w:hAnsi="Times New Roman" w:cs="Times New Roman"/>
                <w:color w:val="000000"/>
              </w:rPr>
              <w:t>5</w:t>
            </w:r>
          </w:p>
        </w:tc>
        <w:tc>
          <w:tcPr>
            <w:tcW w:w="1251" w:type="dxa"/>
          </w:tcPr>
          <w:p w:rsidR="00E77E87" w:rsidRPr="00E77E87" w:rsidRDefault="00E77E87"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6E5EE9">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6E5EE9">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E77E87">
        <w:rPr>
          <w:rFonts w:ascii="Times New Roman" w:eastAsia="Times New Roman" w:hAnsi="Times New Roman" w:cs="Times New Roman"/>
          <w:b/>
          <w:sz w:val="24"/>
          <w:szCs w:val="24"/>
        </w:rPr>
        <w:t xml:space="preserve">ПРИЛОЖЕНИЕ </w:t>
      </w:r>
      <w:r w:rsidRPr="00E77E87">
        <w:rPr>
          <w:rFonts w:ascii="Times New Roman" w:eastAsia="Times New Roman" w:hAnsi="Times New Roman" w:cs="Times New Roman"/>
          <w:b/>
          <w:color w:val="000000"/>
          <w:sz w:val="24"/>
          <w:szCs w:val="24"/>
        </w:rPr>
        <w:t xml:space="preserve">№ </w:t>
      </w:r>
      <w:r w:rsidR="00151AEB" w:rsidRPr="00E77E87">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DD9" w:rsidRDefault="00405DD9" w:rsidP="00A069EF">
      <w:pPr>
        <w:spacing w:after="0" w:line="240" w:lineRule="auto"/>
      </w:pPr>
      <w:r>
        <w:separator/>
      </w:r>
    </w:p>
  </w:endnote>
  <w:endnote w:type="continuationSeparator" w:id="1">
    <w:p w:rsidR="00405DD9" w:rsidRDefault="00405DD9"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DD9" w:rsidRDefault="00405DD9" w:rsidP="00A069EF">
      <w:pPr>
        <w:spacing w:after="0" w:line="240" w:lineRule="auto"/>
      </w:pPr>
      <w:r>
        <w:separator/>
      </w:r>
    </w:p>
  </w:footnote>
  <w:footnote w:type="continuationSeparator" w:id="1">
    <w:p w:rsidR="00405DD9" w:rsidRDefault="00405DD9"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11D3A"/>
    <w:rsid w:val="00114063"/>
    <w:rsid w:val="001353B7"/>
    <w:rsid w:val="00151AEB"/>
    <w:rsid w:val="0016006A"/>
    <w:rsid w:val="001775D3"/>
    <w:rsid w:val="00196D9A"/>
    <w:rsid w:val="001A2C1F"/>
    <w:rsid w:val="001B77B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05DD9"/>
    <w:rsid w:val="0041352E"/>
    <w:rsid w:val="004814C7"/>
    <w:rsid w:val="00493D6C"/>
    <w:rsid w:val="004A7340"/>
    <w:rsid w:val="00503F90"/>
    <w:rsid w:val="005167F1"/>
    <w:rsid w:val="00545325"/>
    <w:rsid w:val="00553D47"/>
    <w:rsid w:val="0059450B"/>
    <w:rsid w:val="00653963"/>
    <w:rsid w:val="00657DC5"/>
    <w:rsid w:val="00674437"/>
    <w:rsid w:val="006A4318"/>
    <w:rsid w:val="006E5EE9"/>
    <w:rsid w:val="00753263"/>
    <w:rsid w:val="00783942"/>
    <w:rsid w:val="007850CC"/>
    <w:rsid w:val="007B7E75"/>
    <w:rsid w:val="007E1C22"/>
    <w:rsid w:val="007E3878"/>
    <w:rsid w:val="008107B1"/>
    <w:rsid w:val="00812208"/>
    <w:rsid w:val="00834D92"/>
    <w:rsid w:val="00851905"/>
    <w:rsid w:val="00856244"/>
    <w:rsid w:val="00907CB6"/>
    <w:rsid w:val="00911142"/>
    <w:rsid w:val="00931323"/>
    <w:rsid w:val="00935451"/>
    <w:rsid w:val="00984FE6"/>
    <w:rsid w:val="009A1C34"/>
    <w:rsid w:val="009B2EAE"/>
    <w:rsid w:val="009C6584"/>
    <w:rsid w:val="009F120C"/>
    <w:rsid w:val="009F576A"/>
    <w:rsid w:val="00A069EF"/>
    <w:rsid w:val="00A2278F"/>
    <w:rsid w:val="00A449B2"/>
    <w:rsid w:val="00A60EC1"/>
    <w:rsid w:val="00A81ABD"/>
    <w:rsid w:val="00A83EC6"/>
    <w:rsid w:val="00AC6C87"/>
    <w:rsid w:val="00AF4819"/>
    <w:rsid w:val="00B12D6E"/>
    <w:rsid w:val="00B16677"/>
    <w:rsid w:val="00B17D5C"/>
    <w:rsid w:val="00B33CE3"/>
    <w:rsid w:val="00B44258"/>
    <w:rsid w:val="00B730A4"/>
    <w:rsid w:val="00B8303F"/>
    <w:rsid w:val="00BA18ED"/>
    <w:rsid w:val="00BB7B23"/>
    <w:rsid w:val="00BE4226"/>
    <w:rsid w:val="00C71EC2"/>
    <w:rsid w:val="00C91CA5"/>
    <w:rsid w:val="00CA2BEA"/>
    <w:rsid w:val="00CF76E6"/>
    <w:rsid w:val="00D21A8A"/>
    <w:rsid w:val="00D964B2"/>
    <w:rsid w:val="00DD55F9"/>
    <w:rsid w:val="00E77E87"/>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7286</Words>
  <Characters>41534</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2016-08-15T12:17:00Z</dcterms:modified>
</cp:coreProperties>
</file>